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583" w:rsidRDefault="00770583" w:rsidP="00770583">
      <w:pPr>
        <w:pStyle w:val="a9"/>
        <w:rPr>
          <w:sz w:val="28"/>
          <w:szCs w:val="28"/>
          <w:lang w:val="ru-RU"/>
        </w:rPr>
      </w:pPr>
    </w:p>
    <w:p w:rsidR="00770583" w:rsidRDefault="00770583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73B5" w:rsidRDefault="005A73B5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73B5" w:rsidRDefault="005A73B5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73B5" w:rsidRDefault="005A73B5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73B5" w:rsidRDefault="005A73B5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73B5" w:rsidRDefault="005A73B5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73B5" w:rsidRDefault="005A73B5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73B5" w:rsidRDefault="005A73B5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73B5" w:rsidRDefault="005A73B5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73B5" w:rsidRDefault="005A73B5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73B5" w:rsidRDefault="005A73B5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70583" w:rsidRDefault="00770583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  <w:lang w:val="ru-RU"/>
        </w:rPr>
        <w:t>математике</w:t>
      </w:r>
    </w:p>
    <w:p w:rsidR="00770583" w:rsidRDefault="00770583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70583" w:rsidRDefault="005A73B5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="00770583">
        <w:rPr>
          <w:rFonts w:ascii="Times New Roman" w:hAnsi="Times New Roman" w:cs="Times New Roman"/>
          <w:sz w:val="28"/>
          <w:szCs w:val="28"/>
          <w:lang w:val="ru-RU"/>
        </w:rPr>
        <w:t>класса</w:t>
      </w:r>
    </w:p>
    <w:p w:rsidR="00770583" w:rsidRDefault="00770583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70583" w:rsidRDefault="00770583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70583" w:rsidRDefault="00770583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770583" w:rsidRDefault="00770583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70583" w:rsidRDefault="00770583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70583" w:rsidRDefault="00770583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70583" w:rsidRDefault="00770583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</w:p>
    <w:p w:rsidR="00770583" w:rsidRDefault="00770583" w:rsidP="00770583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 нач.кл. Ибрагимова М.А. </w:t>
      </w:r>
    </w:p>
    <w:p w:rsidR="00770583" w:rsidRDefault="00770583" w:rsidP="007705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770583">
          <w:pgSz w:w="11900" w:h="16840"/>
          <w:pgMar w:top="298" w:right="880" w:bottom="1412" w:left="1440" w:header="720" w:footer="720" w:gutter="0"/>
          <w:cols w:space="720"/>
        </w:sectPr>
      </w:pPr>
    </w:p>
    <w:p w:rsidR="005E1C08" w:rsidRPr="005E1C08" w:rsidRDefault="005E1C08" w:rsidP="005E1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E1C08" w:rsidRPr="005E1C08">
          <w:pgSz w:w="11900" w:h="16840"/>
          <w:pgMar w:top="1600" w:right="540" w:bottom="280" w:left="560" w:header="720" w:footer="720" w:gutter="0"/>
          <w:cols w:space="720"/>
        </w:sectPr>
      </w:pP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78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F363B" w:rsidRPr="00F949BF" w:rsidRDefault="00F949BF">
      <w:pPr>
        <w:autoSpaceDE w:val="0"/>
        <w:autoSpaceDN w:val="0"/>
        <w:spacing w:before="346" w:after="0"/>
        <w:ind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3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0F363B" w:rsidRPr="00F949BF" w:rsidRDefault="00F949BF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0F363B" w:rsidRPr="00F949BF" w:rsidRDefault="00F949BF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0F363B" w:rsidRPr="00F949BF" w:rsidRDefault="00F949BF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(«часть-целое»,«больше-меньше», «равно-неравно», «порядок»), смысла арифметических действий,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0F363B" w:rsidRPr="00F949BF" w:rsidRDefault="00F949BF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0F363B" w:rsidRPr="00F949BF" w:rsidRDefault="00F949BF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0F363B" w:rsidRPr="00F949BF" w:rsidRDefault="00F949BF">
      <w:pPr>
        <w:autoSpaceDE w:val="0"/>
        <w:autoSpaceDN w:val="0"/>
        <w:spacing w:before="178" w:after="0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0F363B" w:rsidRPr="00F949BF" w:rsidRDefault="00F949BF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0F363B" w:rsidRPr="00F949BF" w:rsidRDefault="00F949B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3 классе отводится 4 часа в неделю, всего 136 часов.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86" w:right="724" w:bottom="1440" w:left="666" w:header="720" w:footer="720" w:gutter="0"/>
          <w:cols w:space="720" w:equalWidth="0">
            <w:col w:w="10510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78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F363B" w:rsidRPr="00F949BF" w:rsidRDefault="00F949BF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величины»,«Арифметические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0F363B" w:rsidRPr="00F949BF" w:rsidRDefault="00F949BF">
      <w:pPr>
        <w:autoSpaceDE w:val="0"/>
        <w:autoSpaceDN w:val="0"/>
        <w:spacing w:before="118" w:after="0" w:line="271" w:lineRule="auto"/>
        <w:ind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1000: чтение, запись, сравнение, представление в виде суммы разрядных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слагаемых. Равенства и неравенства: чтение, составление.  Увеличение/уменьшение числа в несколько раз. Кратное сравнение чисел.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Масса (единица массы — грамм); соотношение между килограммом и граммом; отношение«тяжелее/легче на/в».</w:t>
      </w:r>
    </w:p>
    <w:p w:rsidR="000F363B" w:rsidRPr="00F949BF" w:rsidRDefault="00F949B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Стоимость (единицы — рубль, копейка); установление отношения «дороже/дешевле на/в».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Соотношение «цена, количество, стоимость» в практической ситуации.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Время (единица времени — секунда); установление отношения «быстрее/медленнее на/в».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Соотношение «начало, окончание, продолжительность события» в практической ситуации.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Длина (единица длины — миллиметр, километр); соотношение между величинами в пределах тысячи.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Площадь (единицы площади — квадратный метр, квадратный сантиметр, квадратный дециметр, квадратный метр).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Письменное сложение, вычитание чисел в пределах 1000. Действия с числами 0 и 1.</w:t>
      </w:r>
    </w:p>
    <w:p w:rsidR="000F363B" w:rsidRPr="00F949BF" w:rsidRDefault="00F949B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Переместительное, сочетательное свойства сложения, умножения при вычислениях.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Нахождение неизвестного компонента арифметического действия.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0F363B" w:rsidRPr="00F949BF" w:rsidRDefault="00F949B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Однородные величины: сложение и вычитание.</w:t>
      </w:r>
    </w:p>
    <w:p w:rsidR="000F363B" w:rsidRPr="00F949BF" w:rsidRDefault="00F949BF">
      <w:pPr>
        <w:autoSpaceDE w:val="0"/>
        <w:autoSpaceDN w:val="0"/>
        <w:spacing w:before="264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</w:t>
      </w:r>
      <w:r w:rsidRPr="00F949BF">
        <w:rPr>
          <w:lang w:val="ru-RU"/>
        </w:rPr>
        <w:br/>
      </w: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118" w:after="0" w:line="262" w:lineRule="auto"/>
        <w:ind w:right="720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 w:rsidR="000F363B" w:rsidRPr="00F949BF" w:rsidRDefault="00F949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Периметр многоугольника: измерение, вычисление, запись равенства.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72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/>
        <w:ind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0F363B" w:rsidRPr="00F949BF" w:rsidRDefault="00F949BF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Классификация объектов по двум признакам.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0F363B" w:rsidRPr="00F949BF" w:rsidRDefault="00F949B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0F363B" w:rsidRPr="00F949BF" w:rsidRDefault="00F949BF">
      <w:pPr>
        <w:autoSpaceDE w:val="0"/>
        <w:autoSpaceDN w:val="0"/>
        <w:spacing w:before="72" w:after="0" w:line="262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Формализованное описание последовательности действий (инструкция, план, схема, алгоритм). Столбчатая диаграмма: чтение, использование данных для решения учебных и практических задач.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0F363B" w:rsidRPr="00F949BF" w:rsidRDefault="00F949BF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(числа, величины, геометрические фигуры);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приём вычисления, выполнения действия; конструировать геометрические фигуры;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(числа, величины, геометрические фигуры, текстовые задачи в одно действие) по выбранному признаку;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прикидывать размеры фигуры, её элементов; понимать смысл зависимостей и математических отношений, описанных в задаче;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использовать разные приёмы и алгоритмы вычисления;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метод решения (моделирование ситуации, перебор вариантов, использование алгоритма);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 </w:t>
      </w:r>
    </w:p>
    <w:p w:rsidR="000F363B" w:rsidRPr="00F949BF" w:rsidRDefault="00F949BF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последовательность событий, действий сюжета текстовой задачи.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информацию, представленную в разных формах;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интерпретировать числовые данные, представленные в таблице, на диаграмме;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заполнять таблицы сложения и умножения, дополнять данными чертеж; устанавливать соответствие между различными записями решения задачи;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математическую терминологию для описания отношений и зависимостей; 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92" w:right="706" w:bottom="476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108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334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речевые высказывания для решения задач; составлять текстовую задачу;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осуществлять переход от одних единиц  измерения величины к другим в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практической ситуацией;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ошибок в ходе и результате выполнения вычисления.</w:t>
      </w:r>
    </w:p>
    <w:p w:rsidR="000F363B" w:rsidRPr="00F949BF" w:rsidRDefault="00F949BF">
      <w:pPr>
        <w:autoSpaceDE w:val="0"/>
        <w:autoSpaceDN w:val="0"/>
        <w:spacing w:before="178" w:after="0" w:line="367" w:lineRule="auto"/>
        <w:ind w:left="240" w:hanging="24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ход и результат выполнения действия;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вести поиск ошибок, характеризовать их и исправлять;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ответ (вывод), подтверждать его объяснением, расчётами;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выбирать и использовать различные приёмы прикидки и проверки правильности вычисления; —  проверять полноту и правильность заполнения таблиц сложения, умножения..</w:t>
      </w:r>
    </w:p>
    <w:p w:rsidR="000F363B" w:rsidRPr="00F949BF" w:rsidRDefault="00F949BF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совместно прикидку и оценку результата выполнения общей работы.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328" w:right="720" w:bottom="1440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78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3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F363B" w:rsidRPr="00F949BF" w:rsidRDefault="00F949BF">
      <w:pPr>
        <w:autoSpaceDE w:val="0"/>
        <w:autoSpaceDN w:val="0"/>
        <w:spacing w:before="26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F363B" w:rsidRPr="00F949BF" w:rsidRDefault="00F949BF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F949BF">
        <w:rPr>
          <w:lang w:val="ru-RU"/>
        </w:rPr>
        <w:tab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0F363B" w:rsidRPr="00F949BF" w:rsidRDefault="00F949BF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0F363B" w:rsidRPr="00F949BF" w:rsidRDefault="00F949BF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 ми для решения предложенных и самостоятельно выбранных учебных проблем, задач.</w:t>
      </w:r>
    </w:p>
    <w:p w:rsidR="000F363B" w:rsidRPr="00F949BF" w:rsidRDefault="00F949BF">
      <w:pPr>
        <w:autoSpaceDE w:val="0"/>
        <w:autoSpaceDN w:val="0"/>
        <w:spacing w:before="324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F363B" w:rsidRPr="00F949BF" w:rsidRDefault="00F949BF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0F363B" w:rsidRPr="00F949BF" w:rsidRDefault="00F949BF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0F363B" w:rsidRPr="00F949BF" w:rsidRDefault="00F949BF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132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0F363B" w:rsidRPr="00F949BF" w:rsidRDefault="00F949BF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0F363B" w:rsidRPr="00F949BF" w:rsidRDefault="00F949BF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 строить логическое рассуждение;</w:t>
      </w:r>
    </w:p>
    <w:p w:rsidR="000F363B" w:rsidRPr="00F949BF" w:rsidRDefault="00F949BF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0F363B" w:rsidRPr="00F949BF" w:rsidRDefault="00F949BF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0F363B" w:rsidRPr="00F949BF" w:rsidRDefault="00F949BF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0F363B" w:rsidRPr="00F949BF" w:rsidRDefault="00F949BF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F363B" w:rsidRPr="00F949BF" w:rsidRDefault="00F949BF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F363B" w:rsidRPr="00F949BF" w:rsidRDefault="00F949BF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:rsidR="000F363B" w:rsidRPr="00F949BF" w:rsidRDefault="00F949BF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</w:p>
    <w:p w:rsidR="000F363B" w:rsidRPr="00F949BF" w:rsidRDefault="00F949BF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тексты заданий, аналогичные типовым изученным.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144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0F363B" w:rsidRPr="00F949BF" w:rsidRDefault="00F949BF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0F363B" w:rsidRPr="00F949BF" w:rsidRDefault="00F949BF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F363B" w:rsidRPr="00F949BF" w:rsidRDefault="00F949BF">
      <w:pPr>
        <w:autoSpaceDE w:val="0"/>
        <w:autoSpaceDN w:val="0"/>
        <w:spacing w:before="322"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F363B" w:rsidRPr="00F949BF" w:rsidRDefault="00F949BF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3 классе  обучающийся научится:</w:t>
      </w:r>
    </w:p>
    <w:p w:rsidR="000F363B" w:rsidRPr="00F949BF" w:rsidRDefault="00F949B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1000;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число, в заданное число раз (в пределах 1000);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—устно и письменно);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умножение и деление с числами 0 и 1, деление с остатком; </w:t>
      </w:r>
    </w:p>
    <w:p w:rsidR="000F363B" w:rsidRPr="00F949BF" w:rsidRDefault="00F949BF">
      <w:pPr>
        <w:autoSpaceDE w:val="0"/>
        <w:autoSpaceDN w:val="0"/>
        <w:spacing w:before="190" w:after="0" w:line="278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неизвестный компонент арифметического действия; </w:t>
      </w:r>
    </w:p>
    <w:p w:rsidR="000F363B" w:rsidRPr="00F949BF" w:rsidRDefault="00F949BF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преобразовывать одни единицы данной величины в другие;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цифровых и аналоговых приборов, измерительных инструментов длину, массу, время; </w:t>
      </w:r>
    </w:p>
    <w:p w:rsidR="000F363B" w:rsidRPr="00F949BF" w:rsidRDefault="00F949B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измерений; </w:t>
      </w:r>
    </w:p>
    <w:p w:rsidR="000F363B" w:rsidRPr="00F949BF" w:rsidRDefault="00F949BF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 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364" w:right="700" w:bottom="48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108" w:line="220" w:lineRule="exact"/>
        <w:rPr>
          <w:lang w:val="ru-RU"/>
        </w:rPr>
      </w:pPr>
    </w:p>
    <w:p w:rsidR="000F363B" w:rsidRPr="00F949BF" w:rsidRDefault="00F949BF">
      <w:pPr>
        <w:autoSpaceDE w:val="0"/>
        <w:autoSpaceDN w:val="0"/>
        <w:spacing w:after="0" w:line="348" w:lineRule="auto"/>
        <w:rPr>
          <w:lang w:val="ru-RU"/>
        </w:rPr>
      </w:pP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называть, находить долю величины (половина, четверть);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величины, выраженные долями;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сложение и вычитание однородных величин, умножение и деление величины на однозначное число;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прямоугольник из данных фигур (квадратов), делить прямоугольник, многоугольник на заданные части;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фигуры по площади (наложение, сопоставление числовых значений);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периметр прямоугольника (квадрата), площадь прямоугольника (квадрата), используя правило/алгоритм;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со словами: «все»,«некоторые», «и», «каждый», «если…, то…»;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утверждение (вывод), строить логические рассуждения (одно/двухшаговые), в том числе с использованием изученных связок;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по одному, двум признакам; извлекать и использовать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информацию, представленную в таблицах с данными о реальных процессах и явлениях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окружающего мира (например, расписание, режим работы), в предметах повседневной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(например, ярлык, этикетка);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структурировать информацию: заполнять простейшие таблицы по образцу;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выполнения учебного задания и следовать ему;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по алгоритму;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(находить общее, различное, уникальное);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верное решение математической задачи. </w:t>
      </w: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328" w:right="728" w:bottom="1440" w:left="1086" w:header="720" w:footer="720" w:gutter="0"/>
          <w:cols w:space="720" w:equalWidth="0">
            <w:col w:w="10086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4" w:line="220" w:lineRule="exact"/>
        <w:rPr>
          <w:lang w:val="ru-RU"/>
        </w:rPr>
      </w:pPr>
    </w:p>
    <w:p w:rsidR="000F363B" w:rsidRDefault="00F949BF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0F363B" w:rsidRPr="000732D6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0732D6">
              <w:rPr>
                <w:sz w:val="24"/>
                <w:szCs w:val="24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0732D6">
              <w:rPr>
                <w:sz w:val="24"/>
                <w:szCs w:val="24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4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0" w:lineRule="auto"/>
              <w:ind w:left="72" w:right="576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0732D6">
              <w:rPr>
                <w:sz w:val="24"/>
                <w:szCs w:val="24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0732D6">
              <w:rPr>
                <w:sz w:val="24"/>
                <w:szCs w:val="24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0F363B" w:rsidRPr="000732D6" w:rsidTr="00F949BF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574567" w:rsidP="004C4379">
            <w:pPr>
              <w:autoSpaceDE w:val="0"/>
              <w:autoSpaceDN w:val="0"/>
              <w:spacing w:before="78" w:after="0" w:line="245" w:lineRule="auto"/>
              <w:ind w:left="70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Те</w:t>
            </w:r>
            <w:r w:rsidR="004C4379"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кущий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контроль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Числа</w:t>
            </w:r>
          </w:p>
        </w:tc>
      </w:tr>
      <w:tr w:rsidR="000F363B" w:rsidRPr="00770583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4B5D41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6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F363B" w:rsidRPr="000732D6" w:rsidRDefault="005A73B5" w:rsidP="00574567">
            <w:pPr>
              <w:autoSpaceDE w:val="0"/>
              <w:autoSpaceDN w:val="0"/>
              <w:spacing w:before="76" w:after="0" w:line="252" w:lineRule="auto"/>
              <w:ind w:left="72"/>
              <w:rPr>
                <w:sz w:val="24"/>
                <w:szCs w:val="24"/>
                <w:lang w:val="ru-RU"/>
              </w:rPr>
            </w:pPr>
            <w:hyperlink r:id="rId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3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1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0732D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Увеличение/уменьшение числа в несколько раз.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0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Контрольная работа; </w:t>
            </w:r>
            <w:r w:rsidRPr="000732D6">
              <w:rPr>
                <w:sz w:val="24"/>
                <w:szCs w:val="24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2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2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2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0732D6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Кратное сравнение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Обнаружение и проверка общего свойства группы чисел, поиск уникальных свойств числа из группы чисел;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использование латинских букв для записи свойств арифметических действий, обозначения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фигур;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2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2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2" w:right="640" w:bottom="7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0F363B" w:rsidRPr="000732D6">
        <w:trPr>
          <w:trHeight w:hRule="exact" w:val="30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Свойства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использование латинских букв для записи свойств арифметических действий, обозначения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фигур;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представлением числа разными способами (в виде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предметной модели, суммы разрядных слагаемых,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словесной или цифровой записи), использованием числовых данных для построения утверждения, математического текста с числовыми данными (например, текста объяснения) и проверки его истинности;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предстоящей работы; определение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последовательности учебных действий;;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4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0F363B" w:rsidRPr="000732D6" w:rsidRDefault="005A73B5" w:rsidP="00574567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</w:rPr>
            </w:pPr>
            <w:hyperlink r:id="rId3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0F363B" w:rsidRPr="000732D6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Величины</w:t>
            </w:r>
          </w:p>
        </w:tc>
      </w:tr>
      <w:tr w:rsidR="00F949BF" w:rsidRPr="000732D6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Масса (единица массы — грамм); соотношение между килограммом и  граммом; отношение «тяжелее/легче на/в».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определять с помощью цифровых и аналоговых приборов,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измерительных инструментов длину, массу, время;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прикидку и оценку результата измерений; определять продолжительность события.;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1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4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4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4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4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0732D6">
        <w:trPr>
          <w:trHeight w:hRule="exact" w:val="26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Стоимость (единицы — рубль, копейка); установление отношения «дороже/дешевле на/в».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302C46">
            <w:pPr>
              <w:autoSpaceDE w:val="0"/>
              <w:autoSpaceDN w:val="0"/>
              <w:spacing w:before="78" w:after="0" w:line="230" w:lineRule="auto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8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4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5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6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0732D6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Соотношение «цена, количество, стоимость» в практической ситуации</w:t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уменьшение в несколько раз) в случаях, сводимых к устным вычислениям;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5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5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5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5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6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6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770583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Время (единица времени  — секунда); установление отношения «быстрее/ медленнее на/в».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Соотношение«начало, окончание, продолжительность события» в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62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6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6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6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6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6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0732D6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Длина (единица длины  — миллиметр, километр); соотношение между величинами в  пределах тысячи.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9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7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7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7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7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7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7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0732D6">
        <w:trPr>
          <w:trHeight w:hRule="exact" w:val="3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  <w:lang w:val="ru-RU"/>
              </w:rPr>
              <w:t>Площадь (единицы площади</w:t>
            </w: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— квадратный метр, квадратный сантиметр, квадратный дециметр).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уменьшение в несколько раз) в случаях, сводимых к устным вычислениям;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Представление значения величины в заданных единицах, комментирование перехода от одних единиц к другим (однородным);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6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7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7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7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8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8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8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0732D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shd w:val="clear" w:color="auto" w:fill="FFFFFF"/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измерения величины к другим. Установление отношения (больше, меньше, равно) между значениями величины, представленными в разных единицах. Применение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соотношений между величинами в ситуациях купли-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продажи, движения, работы. Прикидка значения величины на глаз, проверка измерением, расчётами;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3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8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8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8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8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8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8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770583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2C46" w:rsidRPr="000732D6" w:rsidRDefault="00302C46" w:rsidP="00302C46">
            <w:pPr>
              <w:rPr>
                <w:rFonts w:ascii="LiberationSerif" w:hAnsi="LiberationSerif"/>
                <w:color w:val="000000"/>
                <w:sz w:val="24"/>
                <w:szCs w:val="24"/>
                <w:lang w:val="ru-RU"/>
              </w:rPr>
            </w:pPr>
            <w:r w:rsidRPr="000732D6">
              <w:rPr>
                <w:rFonts w:ascii="LiberationSerif" w:hAnsi="LiberationSerif"/>
                <w:b/>
                <w:bCs/>
                <w:color w:val="000000"/>
                <w:sz w:val="24"/>
                <w:szCs w:val="24"/>
                <w:lang w:val="ru-RU"/>
              </w:rPr>
              <w:br/>
            </w: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lang w:val="ru-RU"/>
              </w:rPr>
              <w:t>Соотношение «больше/ меньше на/в» в ситуации сравнения предметов и</w:t>
            </w: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</w:rPr>
              <w:t> </w:t>
            </w:r>
            <w:r w:rsidRPr="000732D6">
              <w:rPr>
                <w:rStyle w:val="af6"/>
                <w:rFonts w:ascii="LiberationSerif" w:hAnsi="LiberationSerif"/>
                <w:color w:val="000000"/>
                <w:sz w:val="24"/>
                <w:szCs w:val="24"/>
                <w:lang w:val="ru-RU"/>
              </w:rPr>
              <w:t xml:space="preserve"> объектов на основе измерения величин.</w:t>
            </w:r>
          </w:p>
          <w:p w:rsidR="00F949BF" w:rsidRPr="000732D6" w:rsidRDefault="00F949BF" w:rsidP="00F949B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Модел</w:t>
            </w:r>
            <w:r w:rsidR="00F949BF"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</w:t>
            </w:r>
            <w:r w:rsidR="00F949BF" w:rsidRPr="000732D6">
              <w:rPr>
                <w:sz w:val="24"/>
                <w:szCs w:val="24"/>
                <w:lang w:val="ru-RU"/>
              </w:rPr>
              <w:br/>
            </w:r>
            <w:r w:rsidR="00F949BF"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уменьшение в несколько раз) в случаях, сводимых к устным вычислениям; </w:t>
            </w:r>
            <w:r w:rsidR="00F949BF" w:rsidRPr="000732D6">
              <w:rPr>
                <w:sz w:val="24"/>
                <w:szCs w:val="24"/>
                <w:lang w:val="ru-RU"/>
              </w:rPr>
              <w:br/>
            </w:r>
            <w:r w:rsidR="00F949BF"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="00F949BF" w:rsidRPr="000732D6">
              <w:rPr>
                <w:sz w:val="24"/>
                <w:szCs w:val="24"/>
                <w:lang w:val="ru-RU"/>
              </w:rPr>
              <w:br/>
            </w:r>
            <w:r w:rsidR="00F949BF"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90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9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9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9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9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9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9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0732D6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3.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Арифметические действия</w:t>
            </w:r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770583">
        <w:trPr>
          <w:trHeight w:hRule="exact" w:val="44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Устные вычисления, сводимые к действиям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пределах 100 (табличное и  внетабличное умножение, деление, действия с  круглыми числами).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0"/>
              <w:rPr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184B72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Прикидка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 правил порядка выполнения действий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числовых выражений без вычислений;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Дифференцированное задание: приведение примеров, иллюстрирующих смысл деления с остатком,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интерпретацию результата деления в практической ситуации;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97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9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9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0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0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0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0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62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Письменное сложение, вычитание чисел в пределах 1000.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Действия с  числами 0 и 1.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0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 правил порядка выполнения действий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57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числовых выражений без вычислений;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проверка правильности математических утверждений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использование предметных моделей для объяснения способа (приёма) нахождения неизвестного компонента арифметического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алгоритмы сложения и вычитания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трёхзначных чисел, деления с остатком, установления порядка действий при нахождении значения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Составление инструкции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умножения/деления на круглое число, деления чисел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подбором;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Контрольная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04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10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0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0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0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0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1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5D1843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5D1843" w:rsidRDefault="000F363B">
      <w:pPr>
        <w:rPr>
          <w:lang w:val="ru-RU"/>
        </w:rPr>
        <w:sectPr w:rsidR="000F363B" w:rsidRPr="005D1843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5D1843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770583">
        <w:trPr>
          <w:trHeight w:hRule="exact" w:val="49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Взаимосвязь умножения и  деления.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 правил порядка выполнения действий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числовых выражений без вычислений;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проверка правильности математических утверждений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использование предметных моделей для объяснения способа (приёма) нахождения неизвестного компонента арифметического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11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11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1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1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1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1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1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0732D6">
        <w:trPr>
          <w:trHeight w:hRule="exact" w:val="34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проверка правильности математических утверждений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8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11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2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12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2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12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2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770583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4B5D41" w:rsidP="00F949BF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25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12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2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2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2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3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3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Прикидка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алгоритмы сложения и вычитания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трёхзначных чисел, деления с остатком, установления порядка действий при нахождении значения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32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13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3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3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3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3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3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39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14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4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4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4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4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4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5D1843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5D1843" w:rsidRDefault="000F363B">
      <w:pPr>
        <w:rPr>
          <w:lang w:val="ru-RU"/>
        </w:rPr>
        <w:sectPr w:rsidR="000F363B" w:rsidRPr="005D1843">
          <w:pgSz w:w="16840" w:h="11900"/>
          <w:pgMar w:top="284" w:right="640" w:bottom="11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5D1843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0732D6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1296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4B5D41" w:rsidP="00F949BF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6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14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4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14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5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15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5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0732D6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3.9.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Порядок действий в  числовом выражении, значение числового выражения, содержащего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несколько действий (со скобками/ без скобок), с вычислениями в пределах 1000.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 правил порядка выполнения действий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числовых выражений без вычислений;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3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15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5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15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5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15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5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F949BF" w:rsidRPr="000732D6">
        <w:trPr>
          <w:trHeight w:hRule="exact" w:val="26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3.10.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Однородные величины: сложение и вычитание.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0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</w:rPr>
            </w:pPr>
            <w:hyperlink r:id="rId16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6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16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6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16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16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770583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Равенство с неизвестным числом, записанным буквой.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записи: составление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проверка правильности математических утверждений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относительно набора математических объектов (чисел, величин, числовых выражений, геометрических фигур); Наблюдение закономерностей, общего и различного в ходе выполнения действий одной ступени (сложения-вычитания, умножения-деления);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67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16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6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7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7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7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7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Умножение и деление круглого числа на однозначное число.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74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17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7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7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7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7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8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Умножение суммы на  число. Деление трёхзначного числа на  однозначное уголком.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Деление суммы на число</w:t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4B5D41" w:rsidP="00F949BF">
            <w:pPr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Применение правил порядка выполнения действий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числовых выражений без вычислений;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81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18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8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8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8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8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8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0732D6">
        <w:trPr>
          <w:trHeight w:hRule="exact" w:val="350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48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4.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Текстовые задачи</w:t>
            </w:r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0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770583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текстовой задачей: анализ данных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отношений, представление на модели, планирование хода решения задач, решение арифметическим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способом.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0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составление и использование модели (рисунок, схема, таблица, диаграмма, краткая запись) на разных этапах решения задачи;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нахождение одной из трёх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взаимосвязанных величин при решении задач («на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движение», «на работу» и пр.);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Описание хода рассуждения для решения задачи: по вопросам, с комментированием, составлением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действиям и с помощью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Моделирование: восстановление хода решения задачи по числовому выражению или другой записи её решения.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5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задач. Формулирование полного и краткого ответа к задаче, анализ возможности другого ответа или другого способа его получения;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Контрольная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88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18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9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9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50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Задачи на  понимание смысла арифметических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действий (в том числе деления с остатком), отношений (больше/меньше на/в), зависимостей (купля-продажа, расчёт времени, количества), на  сравнение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(разностное, кратное).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0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составление и использование модели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(рисунок, схема, таблица, диаграмма, краткая запись) на разных этапах решения задачи;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нахождение одной из трёх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взаимосвязанных величин при решении задач («на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движение», «на работу» и пр.);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Решение задач с косвенной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формулировкой условия, задач на деление с остатком, задач, иллюстрирующих смысл умножения суммы на число;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разных способов решения задачи (например, приведение к единице, кратное сравнение); поиск всех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решений;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Описание хода рассуждения для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решения задачи: по вопросам, с комментированием,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составлением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действиям и с помощью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Моделирование: восстановление хода решения задачи по числовому выражению или другой записи её решения.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20" w:after="0" w:line="25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задач. Формулирование полного и краткого ответа к задаче, анализ возможности другого ответа или другого способа его получения;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Контрольная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195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19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19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19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0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0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12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770583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346"/>
              <w:jc w:val="both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Запись решения задачи по действиям и с  помощью числового выражения.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Проверка решения и оценка полученного результата.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составление и использование модели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(рисунок, схема, таблица, диаграмма, краткая запись) на разных этапах решения задачи;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нахождение одной из трёх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взаимосвязанных величин при решении задач («на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движение», «на работу» и пр.);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Решение задач с косвенной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формулировкой условия, задач на деление с остатком, задач, иллюстрирующих смысл умножения суммы на число;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разных способов решения задачи (например, приведение к единице, кратное сравнение); поиск всех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решений;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Описание хода рассуждения для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решения задачи: по вопросам, с комментированием,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составлением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действиям и с помощью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02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20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0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0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0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0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0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33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Доля величины: половина, четверть в  практической ситуации; сравнение долей одной величины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составление и использование модели (рисунок, схема, таблица, диаграмма, краткая запись) на разных этапах решения задачи;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нахождение одной из трёх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взаимосвязанных величин при решении задач («на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движение», «на работу» и пр.);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Комментирование. Описание хода рассуждения для решения задачи: по вопросам, с комментированием, составлением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 на контроль и самоконтроль при решении задач. Анализ образцов записи решения задачи по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действиям и с помощью числового выражения;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работа: нахождение доли величины.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50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долей одной величины;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09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21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1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1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1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1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1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0732D6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23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770583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Раздел 5.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770583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 частей).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184B72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Исследование объектов окружающего мира: сопоставление их с изученными геометрическими формами;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из бумаги геометрической фигуры с 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16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21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1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1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2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2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2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величин;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сравнение фигур по площади, периметру, сравнение однородных величин;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23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22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2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2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2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2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2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28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величин;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Нахождение площади прямоугольника, квадрата,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составление числового равенства при вычислении площади прямоугольника (квадрата);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30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23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3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3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3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3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3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770583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4B5D41" w:rsidP="00F949BF">
            <w:pPr>
              <w:autoSpaceDE w:val="0"/>
              <w:autoSpaceDN w:val="0"/>
              <w:spacing w:before="78" w:after="0" w:line="230" w:lineRule="auto"/>
              <w:ind w:left="70"/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величин;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сравнение фигур по площади, периметру, сравнение однородных величин; Нахождение площади прямоугольника, квадрата,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составление числового равенства при вычислении площади прямоугольника (квадрата);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соотношение между единицами площади, последовательность действий при переходе от одной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единицы площади к другой;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37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23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3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4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4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4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4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3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Сравнение площадей фигур с помощью наложения.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302C46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геометрических величин;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сравнение фигур по площади, периметру, сравнение однородных величин; Нахождение площади прямоугольника, квадрата,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составление числового равенства при вычислении площади прямоугольника (квадрата);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соотношение между единицами площади, последовательность действий при переходе от одной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единицы площади к другой;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44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24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4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4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4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4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5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0732D6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 6.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Математическая информация</w:t>
            </w:r>
          </w:p>
        </w:tc>
      </w:tr>
      <w:tr w:rsidR="000F363B" w:rsidRPr="00770583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Классификация объектов по двум признакам.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подготовка суждения о взаимосвязи изучаемых математических понятий и фактов окружающей действительности. Примеры ситуаций, которые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целесообразно формулировать на языке математики,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и доказывать математическими средствами; 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51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F363B" w:rsidRPr="000732D6" w:rsidRDefault="005A73B5" w:rsidP="00574567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hyperlink r:id="rId25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5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5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5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5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5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770583">
        <w:trPr>
          <w:trHeight w:hRule="exact" w:val="23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Верные (истинные) и  неверные (ложные)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утверждения: конструирование, проверка. </w:t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Логические рассуждения со связками «если …, то …», «поэтому»,«значит».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математической терминологии для описания сюжетной ситуации, отношений и зависимостей;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 предложенной ситуации, нахождение и представление в тексте или графически всех найденных решений;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58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25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6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6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6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6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6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48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информацией: извлечение и использование для выполнения заданий информации, представленной в таблицах с данными о реальных процессах 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явлениях окружающего мира (например, расписание уроков, движения автобусов, поездов); внесение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данных в таблицу; дополнение чертежа данными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0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184B72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7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подготовка суждения о взаимосвязи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изучаемых математических понятий и фактов окружающей действительности. Примеры ситуаций, которые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целесообразно формулировать на языке математики,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и доказывать математическими средствами; 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результата вычисления по алгоритму;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математической терминологии для описания сюжетной ситуации, отношений и зависимостей;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Практические работы по установлению последовательности событий, действий, сюжета, выбору и проверке способа действия в предложенной ситуации для разрешения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проблемы (или ответа на вопрос);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 предложенной ситуации, нахождение и представление в тексте или графически всех найденных решений;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информацией: чтение, сравнение, интерпретация, использование в решении данных, представленных в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табличной форме (на диаграмме);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Письменный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65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26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6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6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6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7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7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770583">
        <w:trPr>
          <w:trHeight w:hRule="exact" w:val="14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Таблицы сложения и умножения: заполнение на основе результатов счёта.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302C46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в парах/группах. Работа по заданному алгоритму.</w:t>
            </w:r>
          </w:p>
          <w:p w:rsidR="000F363B" w:rsidRPr="000732D6" w:rsidRDefault="00F949B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:rsidR="000F363B" w:rsidRPr="000732D6" w:rsidRDefault="00F949BF">
            <w:pPr>
              <w:autoSpaceDE w:val="0"/>
              <w:autoSpaceDN w:val="0"/>
              <w:spacing w:before="20" w:after="0" w:line="250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Дополнение таблиц сложения, умножения. Решение простейших комбинаторных и логических задач;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72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F363B" w:rsidRPr="000732D6" w:rsidRDefault="005A73B5" w:rsidP="00574567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hyperlink r:id="rId27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7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7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7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7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7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13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F949BF" w:rsidRPr="00770583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результата вычисления по алгоритму;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математической терминологии для описания сюжетной ситуации, отношений и зависимостей;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выражении, нахождения периметра и площади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прямоугольника;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79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28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8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8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8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8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8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949BF" w:rsidRPr="00770583">
        <w:trPr>
          <w:trHeight w:hRule="exact" w:val="4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Алгоритмы (правила) устных и письменных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33" w:lineRule="auto"/>
              <w:ind w:left="70"/>
              <w:rPr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184B72" w:rsidP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подготовка суждения о взаимосвязи изучаемых математических понятий и фактов окружающей действительности. Примеры ситуаций, которые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целесообразно формулировать на языке математики,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и доказывать математическими средствами; 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Оформление результата вычисления по алгоритму;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выражении, нахождения периметра и площади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прямоугольника;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в парах/группах. Работа по заданному алгоритму.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:rsidR="00F949BF" w:rsidRPr="000732D6" w:rsidRDefault="00F949BF" w:rsidP="00F949BF">
            <w:pPr>
              <w:autoSpaceDE w:val="0"/>
              <w:autoSpaceDN w:val="0"/>
              <w:spacing w:before="18" w:after="0" w:line="250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Дополнение таблиц сложения, умножения. Решение простейших комбинаторных и логических задач;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9BF" w:rsidRPr="000732D6" w:rsidRDefault="00F949BF" w:rsidP="00F949BF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86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F949BF" w:rsidRPr="000732D6" w:rsidRDefault="005A73B5" w:rsidP="00574567">
            <w:pPr>
              <w:rPr>
                <w:sz w:val="24"/>
                <w:szCs w:val="24"/>
                <w:lang w:val="ru-RU"/>
              </w:rPr>
            </w:pPr>
            <w:hyperlink r:id="rId28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8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8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90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9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9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0F363B" w:rsidRPr="00770583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 предложенной ситуации, нахождение и представление в тексте или графически всех найденных решений;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информацией: чтение, сравнение, интерпретация, использование в решении данных, представленных в табличной форме (на диаграмме);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символы, знаки, пиктограммы; их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в повседневной жизни и в математике; 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Практическая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использованием«Оценочного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hyperlink r:id="rId293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F363B" w:rsidRPr="000732D6" w:rsidRDefault="005A73B5" w:rsidP="00574567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hyperlink r:id="rId29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uchi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9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education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yandex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9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yaklass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97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zipgrade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hyperlink r:id="rId298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learningapps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org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hyperlink r:id="rId299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www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plickers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com</w:t>
              </w:r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0F363B" w:rsidRPr="00F949BF" w:rsidRDefault="000F363B">
      <w:pPr>
        <w:autoSpaceDE w:val="0"/>
        <w:autoSpaceDN w:val="0"/>
        <w:spacing w:after="0" w:line="14" w:lineRule="exact"/>
        <w:rPr>
          <w:lang w:val="ru-RU"/>
        </w:rPr>
      </w:pPr>
    </w:p>
    <w:p w:rsidR="000F363B" w:rsidRPr="00F949BF" w:rsidRDefault="000F363B">
      <w:pPr>
        <w:rPr>
          <w:lang w:val="ru-RU"/>
        </w:rPr>
        <w:sectPr w:rsidR="000F363B" w:rsidRPr="00F949BF">
          <w:pgSz w:w="16840" w:h="11900"/>
          <w:pgMar w:top="284" w:right="640" w:bottom="7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Pr="00F949BF" w:rsidRDefault="000F363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06"/>
        <w:gridCol w:w="530"/>
        <w:gridCol w:w="1104"/>
        <w:gridCol w:w="1140"/>
        <w:gridCol w:w="804"/>
        <w:gridCol w:w="4216"/>
        <w:gridCol w:w="1236"/>
        <w:gridCol w:w="1898"/>
      </w:tblGrid>
      <w:tr w:rsidR="000F363B" w:rsidRPr="000732D6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6.8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в парах/группах. Работа по заданному алгоритму.</w:t>
            </w:r>
          </w:p>
          <w:p w:rsidR="000F363B" w:rsidRPr="000732D6" w:rsidRDefault="00F949B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:rsidR="000F363B" w:rsidRPr="000732D6" w:rsidRDefault="00F949BF">
            <w:pPr>
              <w:autoSpaceDE w:val="0"/>
              <w:autoSpaceDN w:val="0"/>
              <w:spacing w:before="20" w:after="0" w:line="25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Дополнение таблиц сложения, умножения. Решение простейших комбинаторных и логических задач;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символы, знаки, пиктограммы; их использование в повседневной жизни и в математике; Составление правил работы с известными электронными средствами обучения (ЭФУ, тренажёры и др.);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планирование этапов предстоящей работы; </w:t>
            </w:r>
            <w:r w:rsidRPr="000732D6">
              <w:rPr>
                <w:sz w:val="24"/>
                <w:szCs w:val="24"/>
                <w:lang w:val="ru-RU"/>
              </w:rPr>
              <w:br/>
            </w: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определение последовательности учебных действий;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4567" w:rsidRPr="000732D6" w:rsidRDefault="005A73B5" w:rsidP="0057456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00" w:tgtFrame="_blank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0F363B" w:rsidRPr="000732D6" w:rsidRDefault="005A73B5" w:rsidP="00574567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</w:rPr>
            </w:pPr>
            <w:hyperlink r:id="rId301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02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https://education.yandex.ru/</w:t>
              </w:r>
            </w:hyperlink>
            <w:hyperlink r:id="rId303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https://www.yaklass.ru/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04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https://www.zipgrade.com/</w:t>
              </w:r>
            </w:hyperlink>
            <w:hyperlink r:id="rId305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https://learningapps.org/</w:t>
              </w:r>
            </w:hyperlink>
            <w:r w:rsidR="00574567" w:rsidRPr="000732D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</w:r>
            <w:hyperlink r:id="rId306" w:history="1">
              <w:r w:rsidR="00574567" w:rsidRPr="000732D6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https://www.plickers.com/</w:t>
              </w:r>
            </w:hyperlink>
          </w:p>
        </w:tc>
      </w:tr>
      <w:tr w:rsidR="000F363B" w:rsidRPr="000732D6">
        <w:trPr>
          <w:trHeight w:hRule="exact" w:val="34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 w:rsidTr="000732D6">
        <w:trPr>
          <w:trHeight w:hRule="exact" w:val="85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39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  <w:tr w:rsidR="000F363B" w:rsidRPr="000732D6">
        <w:trPr>
          <w:trHeight w:hRule="exact" w:val="328"/>
        </w:trPr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F949BF">
            <w:pPr>
              <w:autoSpaceDE w:val="0"/>
              <w:autoSpaceDN w:val="0"/>
              <w:spacing w:before="76" w:after="0" w:line="233" w:lineRule="auto"/>
              <w:ind w:left="70"/>
              <w:rPr>
                <w:sz w:val="24"/>
                <w:szCs w:val="24"/>
              </w:rPr>
            </w:pPr>
            <w:r w:rsidRPr="000732D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5D1843" w:rsidP="00302C46">
            <w:pPr>
              <w:autoSpaceDE w:val="0"/>
              <w:autoSpaceDN w:val="0"/>
              <w:spacing w:before="76" w:after="0" w:line="233" w:lineRule="auto"/>
              <w:rPr>
                <w:sz w:val="24"/>
                <w:szCs w:val="24"/>
                <w:lang w:val="ru-RU"/>
              </w:rPr>
            </w:pPr>
            <w:r w:rsidRPr="000732D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1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363B" w:rsidRPr="000732D6" w:rsidRDefault="000F363B">
            <w:pPr>
              <w:rPr>
                <w:sz w:val="24"/>
                <w:szCs w:val="24"/>
              </w:rPr>
            </w:pPr>
          </w:p>
        </w:tc>
      </w:tr>
    </w:tbl>
    <w:p w:rsidR="000F363B" w:rsidRDefault="000F363B">
      <w:pPr>
        <w:autoSpaceDE w:val="0"/>
        <w:autoSpaceDN w:val="0"/>
        <w:spacing w:after="0" w:line="14" w:lineRule="exact"/>
      </w:pPr>
    </w:p>
    <w:p w:rsidR="000F363B" w:rsidRDefault="000F363B">
      <w:pPr>
        <w:sectPr w:rsidR="000F363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F363B" w:rsidRDefault="000F363B">
      <w:pPr>
        <w:autoSpaceDE w:val="0"/>
        <w:autoSpaceDN w:val="0"/>
        <w:spacing w:after="78" w:line="220" w:lineRule="exact"/>
      </w:pPr>
    </w:p>
    <w:p w:rsidR="000F363B" w:rsidRDefault="00F949B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10348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66"/>
        <w:gridCol w:w="3119"/>
        <w:gridCol w:w="709"/>
        <w:gridCol w:w="992"/>
        <w:gridCol w:w="992"/>
        <w:gridCol w:w="1134"/>
        <w:gridCol w:w="1418"/>
        <w:gridCol w:w="1418"/>
      </w:tblGrid>
      <w:tr w:rsidR="000732D6" w:rsidTr="000732D6">
        <w:trPr>
          <w:trHeight w:hRule="exact" w:val="49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eastAsia="Times New Roman" w:cstheme="majorHAnsi"/>
                <w:b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cstheme="majorHAnsi"/>
              </w:rPr>
            </w:pPr>
            <w:r w:rsidRPr="005D6816">
              <w:rPr>
                <w:rFonts w:eastAsia="Times New Roman" w:cstheme="majorHAnsi"/>
                <w:b/>
                <w:color w:val="000000"/>
              </w:rPr>
              <w:t>Виды, формы контроля</w:t>
            </w:r>
          </w:p>
        </w:tc>
      </w:tr>
      <w:tr w:rsidR="000732D6" w:rsidTr="000732D6">
        <w:trPr>
          <w:trHeight w:hRule="exact" w:val="88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/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74567" w:rsidRDefault="000732D6" w:rsidP="00682B5F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Текущий контроль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>
            <w:pPr>
              <w:rPr>
                <w:rFonts w:cstheme="majorHAns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>
            <w:pPr>
              <w:rPr>
                <w:rFonts w:cstheme="majorHAnsi"/>
              </w:rPr>
            </w:pPr>
          </w:p>
        </w:tc>
      </w:tr>
      <w:tr w:rsidR="000732D6" w:rsidRPr="003750F4" w:rsidTr="000732D6">
        <w:trPr>
          <w:trHeight w:hRule="exact" w:val="15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6D1182">
            <w:pPr>
              <w:pStyle w:val="ae"/>
              <w:numPr>
                <w:ilvl w:val="0"/>
                <w:numId w:val="13"/>
              </w:num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 xml:space="preserve">Повторение изученного. Устные и письменные приемы сложения и вычитания.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3750F4" w:rsidTr="000732D6">
        <w:trPr>
          <w:trHeight w:hRule="exact" w:val="142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0732D6" w:rsidP="005D6816">
            <w:pPr>
              <w:rPr>
                <w:lang w:val="ru-RU"/>
              </w:rPr>
            </w:pPr>
            <w:r w:rsidRPr="000A0060">
              <w:rPr>
                <w:lang w:val="ru-RU"/>
              </w:rPr>
              <w:t>Повторение изученного. Устные и письменные приемы сложения и вычитания.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24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Выражения с переменной.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9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Повторение. Решение уравнений способом подбора неизвестного. Буквенные выражения.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Решение уравнений с неизвестным слагаемым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Решение уравнений с неизвестным уменьшаемым, вычитаемым. Обозначение геометрических фигур буквами.</w:t>
            </w:r>
          </w:p>
          <w:p w:rsidR="000732D6" w:rsidRPr="000A0060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9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 w:rsidRPr="0022162E">
              <w:rPr>
                <w:lang w:val="ru-RU"/>
              </w:rPr>
              <w:t>«Странички для любознательных».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 w:rsidRPr="00867993">
              <w:rPr>
                <w:b/>
                <w:lang w:val="ru-RU"/>
              </w:rPr>
              <w:t>Ст</w:t>
            </w:r>
            <w:r>
              <w:rPr>
                <w:b/>
                <w:lang w:val="ru-RU"/>
              </w:rPr>
              <w:t>артовая диагностическая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Письменный контроль</w:t>
            </w:r>
          </w:p>
        </w:tc>
      </w:tr>
      <w:tr w:rsidR="000732D6" w:rsidRPr="00D40BD1" w:rsidTr="000732D6">
        <w:trPr>
          <w:trHeight w:hRule="exact" w:val="19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color w:val="0070C0"/>
                <w:lang w:val="ru-RU"/>
              </w:rPr>
            </w:pPr>
            <w:r>
              <w:rPr>
                <w:color w:val="0070C0"/>
                <w:lang w:val="ru-RU"/>
              </w:rPr>
              <w:t>*</w:t>
            </w:r>
            <w:r w:rsidRPr="0022162E">
              <w:rPr>
                <w:color w:val="0070C0"/>
                <w:lang w:val="ru-RU"/>
              </w:rPr>
              <w:t>Математическая информация. Классификация объектов по двум признакам</w:t>
            </w:r>
          </w:p>
          <w:p w:rsidR="000732D6" w:rsidRPr="00EE7E9E" w:rsidRDefault="000732D6" w:rsidP="005D6816">
            <w:pPr>
              <w:rPr>
                <w:i/>
              </w:rPr>
            </w:pPr>
            <w:r w:rsidRPr="00EE7E9E">
              <w:rPr>
                <w:i/>
              </w:rPr>
              <w:t>&lt;</w:t>
            </w:r>
            <w:r w:rsidRPr="00EE7E9E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</w:rPr>
              <w:t>&gt;</w:t>
            </w:r>
          </w:p>
          <w:p w:rsidR="000732D6" w:rsidRPr="00867993" w:rsidRDefault="000732D6" w:rsidP="005D6816">
            <w:pPr>
              <w:rPr>
                <w:b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32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color w:val="0070C0"/>
                <w:lang w:val="ru-RU"/>
              </w:rPr>
            </w:pPr>
            <w:r w:rsidRPr="00EC101B">
              <w:rPr>
                <w:color w:val="0070C0"/>
                <w:lang w:val="ru-RU"/>
              </w:rPr>
              <w:t>Пространственные отношения и геометрические фигуры. Конструирование геометрических фигур (разбиение фигуры на части, составление фигуры из частей).</w:t>
            </w:r>
          </w:p>
          <w:p w:rsidR="000732D6" w:rsidRPr="00EE7E9E" w:rsidRDefault="000732D6" w:rsidP="005D6816">
            <w:pPr>
              <w:rPr>
                <w:i/>
              </w:rPr>
            </w:pPr>
            <w:r w:rsidRPr="00EE7E9E">
              <w:rPr>
                <w:i/>
              </w:rPr>
              <w:t>&lt;</w:t>
            </w:r>
            <w:r w:rsidRPr="00EE7E9E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</w:rPr>
              <w:t>&gt;</w:t>
            </w:r>
          </w:p>
          <w:p w:rsidR="000732D6" w:rsidRPr="00EA6FCD" w:rsidRDefault="000732D6" w:rsidP="005D6816">
            <w:pPr>
              <w:rPr>
                <w:lang w:val="ru-RU"/>
              </w:rPr>
            </w:pPr>
          </w:p>
          <w:p w:rsidR="000732D6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9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b/>
                <w:color w:val="0070C0"/>
                <w:lang w:val="ru-RU"/>
              </w:rPr>
            </w:pPr>
            <w:r w:rsidRPr="00EC101B">
              <w:rPr>
                <w:color w:val="0070C0"/>
                <w:lang w:val="ru-RU"/>
              </w:rPr>
              <w:t xml:space="preserve">Конструирование геометрических фигур (разбиение фигуры на части, составление фигуры из частей). </w:t>
            </w:r>
            <w:r w:rsidRPr="00EC101B">
              <w:rPr>
                <w:b/>
                <w:color w:val="0070C0"/>
                <w:lang w:val="ru-RU"/>
              </w:rPr>
              <w:t>Равносоставленные фигуры</w:t>
            </w:r>
          </w:p>
          <w:p w:rsidR="000732D6" w:rsidRPr="00EE7E9E" w:rsidRDefault="000732D6" w:rsidP="005D6816">
            <w:pPr>
              <w:rPr>
                <w:i/>
              </w:rPr>
            </w:pPr>
            <w:r w:rsidRPr="00EE7E9E">
              <w:rPr>
                <w:i/>
              </w:rPr>
              <w:t>&lt;</w:t>
            </w:r>
            <w:r w:rsidRPr="00EE7E9E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</w:rPr>
              <w:t>&gt;</w:t>
            </w:r>
          </w:p>
          <w:p w:rsidR="000732D6" w:rsidRPr="00EC101B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>
              <w:rPr>
                <w:rFonts w:eastAsia="Times New Roman" w:cstheme="majorHAnsi"/>
                <w:color w:val="000000"/>
                <w:lang w:val="ru-RU"/>
              </w:rPr>
              <w:t>Практическая работа</w:t>
            </w:r>
          </w:p>
        </w:tc>
      </w:tr>
      <w:tr w:rsidR="000732D6" w:rsidRPr="003750F4" w:rsidTr="000732D6">
        <w:trPr>
          <w:trHeight w:hRule="exact" w:val="11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C101B" w:rsidRDefault="000732D6" w:rsidP="005D6816">
            <w:pPr>
              <w:rPr>
                <w:color w:val="0070C0"/>
                <w:lang w:val="ru-RU"/>
              </w:rPr>
            </w:pPr>
            <w:r w:rsidRPr="005E39E2">
              <w:t>Взаимосвязь умножения и 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6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D18A3" w:rsidRDefault="000732D6" w:rsidP="005D6816">
            <w:pPr>
              <w:rPr>
                <w:lang w:val="ru-RU"/>
              </w:rPr>
            </w:pPr>
            <w:r w:rsidRPr="003D18A3">
              <w:rPr>
                <w:lang w:val="ru-RU"/>
              </w:rPr>
              <w:t>Умножение числа 2 и на 2. Деление на 2.</w:t>
            </w:r>
            <w:r>
              <w:rPr>
                <w:lang w:val="ru-RU"/>
              </w:rPr>
              <w:t xml:space="preserve"> Связь между компонентами умножения и деления. Четные и нечетные числа.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9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color w:val="0070C0"/>
              </w:rPr>
            </w:pPr>
            <w:r w:rsidRPr="00984474">
              <w:rPr>
                <w:color w:val="0070C0"/>
              </w:rPr>
              <w:t>Свойства чисел</w:t>
            </w:r>
          </w:p>
          <w:p w:rsidR="000732D6" w:rsidRPr="00EE7E9E" w:rsidRDefault="000732D6" w:rsidP="005D6816">
            <w:pPr>
              <w:rPr>
                <w:i/>
              </w:rPr>
            </w:pPr>
            <w:r w:rsidRPr="00EE7E9E">
              <w:rPr>
                <w:i/>
              </w:rPr>
              <w:t>&lt;</w:t>
            </w:r>
            <w:r w:rsidRPr="00EE7E9E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</w:rPr>
              <w:t>&gt;</w:t>
            </w:r>
          </w:p>
          <w:p w:rsidR="000732D6" w:rsidRPr="003D18A3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9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D18A3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3 и на 3. Деление на 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99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42C86" w:rsidRDefault="000732D6" w:rsidP="005D6816">
            <w:pPr>
              <w:rPr>
                <w:color w:val="0070C0"/>
                <w:lang w:val="ru-RU"/>
              </w:rPr>
            </w:pPr>
            <w:r w:rsidRPr="00542C86">
              <w:rPr>
                <w:color w:val="0070C0"/>
                <w:lang w:val="ru-RU"/>
              </w:rPr>
              <w:t>Величины. Стоимость (единицы — рубль, копейка); установление отношения «дороже/дешевле на/в»</w:t>
            </w:r>
          </w:p>
          <w:p w:rsidR="000732D6" w:rsidRPr="00542C86" w:rsidRDefault="000732D6" w:rsidP="005D6816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9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Решение задач с величинами: цена, количество, стоимость.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B635A9" w:rsidRDefault="000732D6" w:rsidP="005D6816">
            <w:pPr>
              <w:rPr>
                <w:color w:val="0070C0"/>
                <w:lang w:val="ru-RU"/>
              </w:rPr>
            </w:pPr>
            <w:r w:rsidRPr="00B635A9">
              <w:rPr>
                <w:color w:val="0070C0"/>
                <w:lang w:val="ru-RU"/>
              </w:rPr>
              <w:t>Соотношение «цена, количество, стоимость» в практической ситуации.</w:t>
            </w:r>
          </w:p>
          <w:p w:rsidR="000732D6" w:rsidRPr="002106A1" w:rsidRDefault="000732D6" w:rsidP="005D681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62391" w:rsidRDefault="000732D6" w:rsidP="005D6816">
            <w:pPr>
              <w:rPr>
                <w:lang w:val="ru-RU"/>
              </w:rPr>
            </w:pPr>
            <w:r w:rsidRPr="00E62391">
              <w:rPr>
                <w:lang w:val="ru-RU"/>
              </w:rPr>
              <w:t xml:space="preserve">Задачи на понимание </w:t>
            </w:r>
            <w:r>
              <w:rPr>
                <w:lang w:val="ru-RU"/>
              </w:rPr>
              <w:t>з</w:t>
            </w:r>
            <w:r w:rsidRPr="00E62391">
              <w:rPr>
                <w:lang w:val="ru-RU"/>
              </w:rPr>
              <w:t>ависимости между величинами: масса одного предмета, количество предметов</w:t>
            </w:r>
          </w:p>
          <w:p w:rsidR="000732D6" w:rsidRPr="00E62391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8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D41AE" w:rsidRDefault="000732D6" w:rsidP="005D6816">
            <w:pPr>
              <w:rPr>
                <w:color w:val="0070C0"/>
                <w:lang w:val="ru-RU"/>
              </w:rPr>
            </w:pPr>
            <w:r w:rsidRPr="00CD41AE">
              <w:rPr>
                <w:color w:val="0070C0"/>
                <w:lang w:val="ru-RU"/>
              </w:rPr>
              <w:t>Математическая информация. Алгоритмы (правила) порядка действий в числовом выражении</w:t>
            </w:r>
          </w:p>
          <w:p w:rsidR="000732D6" w:rsidRPr="00E62391" w:rsidRDefault="000732D6" w:rsidP="005D681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1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 w:rsidRPr="003F69C8">
              <w:rPr>
                <w:lang w:val="ru-RU"/>
              </w:rPr>
              <w:t>Порядок выполнения действий</w:t>
            </w:r>
            <w:r>
              <w:rPr>
                <w:lang w:val="ru-RU"/>
              </w:rPr>
              <w:t xml:space="preserve"> в выражениях со скобками и без скобок.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«Странички для любознательных».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0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F69C8" w:rsidRDefault="000732D6" w:rsidP="005D6816">
            <w:pPr>
              <w:rPr>
                <w:b/>
                <w:lang w:val="ru-RU"/>
              </w:rPr>
            </w:pPr>
            <w:r w:rsidRPr="003F69C8">
              <w:rPr>
                <w:b/>
                <w:lang w:val="ru-RU"/>
              </w:rPr>
              <w:t>Проверочная работа</w:t>
            </w:r>
            <w:r>
              <w:rPr>
                <w:b/>
                <w:lang w:val="ru-RU"/>
              </w:rPr>
              <w:t xml:space="preserve"> 1</w:t>
            </w:r>
            <w:r w:rsidRPr="003F69C8">
              <w:rPr>
                <w:b/>
                <w:lang w:val="ru-RU"/>
              </w:rPr>
              <w:t>: «Умножение и деление на 2 и 3»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28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F69C8" w:rsidRDefault="000732D6" w:rsidP="005D6816">
            <w:pPr>
              <w:rPr>
                <w:lang w:val="ru-RU"/>
              </w:rPr>
            </w:pPr>
            <w:r w:rsidRPr="003F69C8">
              <w:rPr>
                <w:lang w:val="ru-RU"/>
              </w:rPr>
              <w:t xml:space="preserve">Анализ проверочной работы. </w:t>
            </w:r>
          </w:p>
          <w:p w:rsidR="000732D6" w:rsidRPr="00403822" w:rsidRDefault="000732D6" w:rsidP="005D6816">
            <w:pPr>
              <w:rPr>
                <w:color w:val="0070C0"/>
                <w:lang w:val="ru-RU"/>
              </w:rPr>
            </w:pPr>
            <w:r w:rsidRPr="00403822">
              <w:rPr>
                <w:color w:val="0070C0"/>
                <w:lang w:val="ru-RU"/>
              </w:rPr>
              <w:t>Величины. Длина (единица длины — миллиметр, километр); соотношение между величинами в пределах тысячи</w:t>
            </w:r>
          </w:p>
          <w:p w:rsidR="000732D6" w:rsidRPr="003F69C8" w:rsidRDefault="000732D6" w:rsidP="005D681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17FC6" w:rsidRDefault="000732D6" w:rsidP="005D6816">
            <w:pPr>
              <w:rPr>
                <w:lang w:val="ru-RU"/>
              </w:rPr>
            </w:pPr>
            <w:r w:rsidRPr="00403822">
              <w:rPr>
                <w:color w:val="0070C0"/>
                <w:lang w:val="ru-RU"/>
              </w:rPr>
              <w:t>Величины. Соотношение «больше/меньше на/в» в ситуации сравнения предметов и объектов на основе измерения величин</w:t>
            </w:r>
          </w:p>
          <w:p w:rsidR="000732D6" w:rsidRPr="003F69C8" w:rsidRDefault="000732D6" w:rsidP="005D681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5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F69C8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4 и на 4. Деление на 4.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8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43798" w:rsidRDefault="000732D6" w:rsidP="005D6816">
            <w:pPr>
              <w:rPr>
                <w:lang w:val="ru-RU"/>
              </w:rPr>
            </w:pPr>
            <w:r w:rsidRPr="00552602">
              <w:rPr>
                <w:color w:val="0070C0"/>
                <w:lang w:val="ru-RU"/>
              </w:rPr>
              <w:t>Увеличение числа в несколько раз</w:t>
            </w:r>
            <w:r>
              <w:rPr>
                <w:lang w:val="ru-RU"/>
              </w:rPr>
              <w:t xml:space="preserve">. </w:t>
            </w:r>
            <w:r w:rsidRPr="00F43798">
              <w:rPr>
                <w:lang w:val="ru-RU"/>
              </w:rPr>
              <w:t>Задачи н</w:t>
            </w:r>
            <w:r>
              <w:rPr>
                <w:lang w:val="ru-RU"/>
              </w:rPr>
              <w:t>а понимание смысла арифметического действия умножение.</w:t>
            </w:r>
          </w:p>
          <w:p w:rsidR="000732D6" w:rsidRPr="003F69C8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43798" w:rsidRDefault="000732D6" w:rsidP="005D6816">
            <w:pPr>
              <w:rPr>
                <w:lang w:val="ru-RU"/>
              </w:rPr>
            </w:pPr>
            <w:r w:rsidRPr="00552602">
              <w:rPr>
                <w:color w:val="0070C0"/>
                <w:lang w:val="ru-RU"/>
              </w:rPr>
              <w:t xml:space="preserve">Уменьшение числа в несколько раз. </w:t>
            </w:r>
            <w:r>
              <w:rPr>
                <w:lang w:val="ru-RU"/>
              </w:rPr>
              <w:t>З</w:t>
            </w:r>
            <w:r w:rsidRPr="00F43798">
              <w:rPr>
                <w:lang w:val="ru-RU"/>
              </w:rPr>
              <w:t>адачи на</w:t>
            </w:r>
            <w:r>
              <w:rPr>
                <w:lang w:val="ru-RU"/>
              </w:rPr>
              <w:t xml:space="preserve"> понимание смысла арифметического действия деление. </w:t>
            </w:r>
          </w:p>
          <w:p w:rsidR="000732D6" w:rsidRPr="00F43798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43798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5 и на 5. Деление на 5.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83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color w:val="0070C0"/>
                <w:lang w:val="ru-RU"/>
              </w:rPr>
            </w:pPr>
            <w:r w:rsidRPr="00C55683">
              <w:rPr>
                <w:color w:val="0070C0"/>
                <w:lang w:val="ru-RU"/>
              </w:rPr>
              <w:t>Алгоритмы</w:t>
            </w:r>
            <w:r>
              <w:rPr>
                <w:color w:val="0070C0"/>
                <w:lang w:val="ru-RU"/>
              </w:rPr>
              <w:t xml:space="preserve"> (правила) нахождения периметра.</w:t>
            </w:r>
          </w:p>
          <w:p w:rsidR="000732D6" w:rsidRPr="00C55683" w:rsidRDefault="000732D6" w:rsidP="005D6816">
            <w:pPr>
              <w:rPr>
                <w:color w:val="0070C0"/>
                <w:lang w:val="ru-RU"/>
              </w:rPr>
            </w:pPr>
            <w:r w:rsidRPr="00EC101B">
              <w:rPr>
                <w:color w:val="0070C0"/>
                <w:lang w:val="ru-RU"/>
              </w:rPr>
              <w:t>Периметр многоугольника: измерени</w:t>
            </w:r>
            <w:r>
              <w:rPr>
                <w:color w:val="0070C0"/>
                <w:lang w:val="ru-RU"/>
              </w:rPr>
              <w:t xml:space="preserve">е, вычисление, запись равенства. </w:t>
            </w:r>
            <w:r w:rsidRPr="00EC101B">
              <w:rPr>
                <w:color w:val="0070C0"/>
                <w:lang w:val="ru-RU"/>
              </w:rPr>
              <w:t>Решение геометрических задач</w:t>
            </w:r>
            <w:r>
              <w:rPr>
                <w:color w:val="0070C0"/>
                <w:lang w:val="ru-RU"/>
              </w:rPr>
              <w:t xml:space="preserve">. </w:t>
            </w:r>
          </w:p>
          <w:p w:rsidR="000732D6" w:rsidRDefault="000732D6" w:rsidP="005D681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83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1D36B0" w:rsidRDefault="000732D6" w:rsidP="00C55683">
            <w:pPr>
              <w:rPr>
                <w:color w:val="0070C0"/>
                <w:lang w:val="ru-RU"/>
              </w:rPr>
            </w:pPr>
            <w:r w:rsidRPr="002750FA">
              <w:rPr>
                <w:color w:val="0070C0"/>
                <w:lang w:val="ru-RU"/>
              </w:rPr>
              <w:t xml:space="preserve">Периметр многоугольника: измерение, вычисление, запись равенства. </w:t>
            </w:r>
            <w:r w:rsidRPr="001D36B0">
              <w:rPr>
                <w:color w:val="0070C0"/>
                <w:lang w:val="ru-RU"/>
              </w:rPr>
              <w:t>Повторение. Обобщение</w:t>
            </w:r>
          </w:p>
          <w:p w:rsidR="000732D6" w:rsidRPr="00C55683" w:rsidRDefault="000732D6" w:rsidP="00C55683">
            <w:pPr>
              <w:rPr>
                <w:color w:val="0070C0"/>
                <w:lang w:val="ru-RU"/>
              </w:rPr>
            </w:pPr>
            <w:r w:rsidRPr="002750FA">
              <w:rPr>
                <w:i/>
              </w:rPr>
              <w:t>&lt;</w:t>
            </w:r>
            <w:r w:rsidRPr="002750FA">
              <w:rPr>
                <w:i/>
                <w:lang w:val="ru-RU"/>
              </w:rPr>
              <w:t>Нет в учебнике</w:t>
            </w:r>
            <w:r w:rsidRPr="002750FA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1843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1843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0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5D6816">
            <w:pPr>
              <w:rPr>
                <w:lang w:val="ru-RU"/>
              </w:rPr>
            </w:pPr>
            <w:r w:rsidRPr="00552602">
              <w:rPr>
                <w:color w:val="0070C0"/>
                <w:lang w:val="ru-RU"/>
              </w:rPr>
              <w:t xml:space="preserve">Кратное сравнение чисел. </w:t>
            </w:r>
            <w:r>
              <w:rPr>
                <w:lang w:val="ru-RU"/>
              </w:rPr>
              <w:t>Задачи на кратное сравнение.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67993" w:rsidRDefault="000732D6" w:rsidP="005D6816">
            <w:pPr>
              <w:rPr>
                <w:lang w:val="ru-RU"/>
              </w:rPr>
            </w:pPr>
            <w:r w:rsidRPr="00867993">
              <w:rPr>
                <w:lang w:val="ru-RU"/>
              </w:rPr>
              <w:t>Задачи на понимание отношений (больше/меньше на/в)</w:t>
            </w:r>
          </w:p>
          <w:p w:rsidR="000732D6" w:rsidRDefault="000732D6" w:rsidP="005D6816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5D6816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67993" w:rsidRDefault="000732D6" w:rsidP="005D6816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6 и на 6. Деление на 6.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5D681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D6816">
            <w:pPr>
              <w:rPr>
                <w:rFonts w:cstheme="majorHAnsi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67993" w:rsidRDefault="000732D6" w:rsidP="00191D59">
            <w:pPr>
              <w:rPr>
                <w:lang w:val="ru-RU"/>
              </w:rPr>
            </w:pPr>
            <w:r w:rsidRPr="00867993">
              <w:rPr>
                <w:lang w:val="ru-RU"/>
              </w:rPr>
              <w:t>Работа с текстовой задачей: анализ данных и отношений, представление на модели.</w:t>
            </w:r>
          </w:p>
          <w:p w:rsidR="000732D6" w:rsidRPr="00867993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547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547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67993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 xml:space="preserve">Решение задач.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547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547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7 и на 7. Деление на 7.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547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547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770583" w:rsidTr="000732D6">
        <w:trPr>
          <w:trHeight w:hRule="exact" w:val="18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072C15">
            <w:pPr>
              <w:rPr>
                <w:lang w:val="ru-RU"/>
              </w:rPr>
            </w:pPr>
            <w:r>
              <w:rPr>
                <w:lang w:val="ru-RU"/>
              </w:rPr>
              <w:t>«Странички для любознательных». Наши проекты.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  <w:r w:rsidRPr="005D6816">
              <w:rPr>
                <w:rFonts w:cstheme="majorHAnsi"/>
                <w:lang w:val="ru-RU"/>
              </w:rPr>
              <w:t xml:space="preserve"> Практическая работа; Самооценка с </w:t>
            </w:r>
            <w:r w:rsidRPr="005D6816">
              <w:rPr>
                <w:rFonts w:cstheme="majorHAnsi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cstheme="majorHAnsi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770583" w:rsidTr="000732D6">
        <w:trPr>
          <w:trHeight w:hRule="exact" w:val="17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867993">
            <w:pPr>
              <w:rPr>
                <w:lang w:val="ru-RU"/>
              </w:rPr>
            </w:pPr>
            <w:r>
              <w:rPr>
                <w:lang w:val="ru-RU"/>
              </w:rPr>
              <w:t>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  <w:r w:rsidRPr="005D6816">
              <w:rPr>
                <w:rFonts w:cstheme="majorHAnsi"/>
                <w:lang w:val="ru-RU"/>
              </w:rPr>
              <w:t>Тестирование;</w:t>
            </w:r>
          </w:p>
          <w:p w:rsidR="000732D6" w:rsidRPr="005D6816" w:rsidRDefault="000732D6" w:rsidP="006E6FA0">
            <w:pPr>
              <w:rPr>
                <w:rFonts w:cstheme="majorHAnsi"/>
                <w:lang w:val="ru-RU"/>
              </w:rPr>
            </w:pPr>
            <w:r w:rsidRPr="005D6816">
              <w:rPr>
                <w:rFonts w:cstheme="majorHAnsi"/>
                <w:lang w:val="ru-RU"/>
              </w:rPr>
              <w:t xml:space="preserve">Самооценка с </w:t>
            </w:r>
            <w:r w:rsidRPr="005D6816">
              <w:rPr>
                <w:rFonts w:cstheme="majorHAnsi"/>
                <w:lang w:val="ru-RU"/>
              </w:rPr>
              <w:br/>
              <w:t xml:space="preserve">использованием «Оценочного </w:t>
            </w:r>
            <w:r w:rsidRPr="005D6816">
              <w:rPr>
                <w:rFonts w:cstheme="majorHAnsi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9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D24CC2" w:rsidRDefault="000732D6" w:rsidP="00867993">
            <w:pPr>
              <w:rPr>
                <w:b/>
                <w:lang w:val="ru-RU"/>
              </w:rPr>
            </w:pPr>
            <w:r w:rsidRPr="00D24CC2">
              <w:rPr>
                <w:b/>
                <w:lang w:val="ru-RU"/>
              </w:rPr>
              <w:t>Проверочная работа</w:t>
            </w:r>
            <w:r>
              <w:rPr>
                <w:b/>
                <w:lang w:val="ru-RU"/>
              </w:rPr>
              <w:t xml:space="preserve"> 2</w:t>
            </w:r>
            <w:r w:rsidRPr="00D24CC2">
              <w:rPr>
                <w:b/>
                <w:lang w:val="ru-RU"/>
              </w:rPr>
              <w:t>: «Умножение и деление. Решение задач»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  <w:r w:rsidRPr="005D6816">
              <w:rPr>
                <w:rFonts w:cstheme="majorHAnsi"/>
                <w:lang w:val="ru-RU"/>
              </w:rPr>
              <w:t xml:space="preserve"> Письменный </w:t>
            </w:r>
            <w:r w:rsidRPr="005D6816">
              <w:rPr>
                <w:rFonts w:cstheme="majorHAnsi"/>
                <w:lang w:val="ru-RU"/>
              </w:rPr>
              <w:br/>
              <w:t>контроль;</w:t>
            </w:r>
          </w:p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770583" w:rsidTr="000732D6">
        <w:trPr>
          <w:trHeight w:hRule="exact" w:val="183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D24CC2" w:rsidRDefault="000732D6" w:rsidP="00867993">
            <w:pPr>
              <w:rPr>
                <w:lang w:val="ru-RU"/>
              </w:rPr>
            </w:pPr>
            <w:r>
              <w:rPr>
                <w:lang w:val="ru-RU"/>
              </w:rPr>
              <w:t>Анализ проверочной работы. Проект «Математическая сказка».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rPr>
                <w:rFonts w:cstheme="majorHAnsi"/>
                <w:lang w:val="ru-RU"/>
              </w:rPr>
            </w:pPr>
            <w:r w:rsidRPr="005D6816">
              <w:rPr>
                <w:rFonts w:cstheme="majorHAnsi"/>
                <w:lang w:val="ru-RU"/>
              </w:rPr>
              <w:t xml:space="preserve"> Практическая работа;Самооценка с </w:t>
            </w:r>
            <w:r w:rsidRPr="005D6816">
              <w:rPr>
                <w:rFonts w:cstheme="majorHAnsi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cstheme="majorHAnsi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D40BD1" w:rsidTr="000732D6">
        <w:trPr>
          <w:trHeight w:hRule="exact" w:val="11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D24CC2" w:rsidRDefault="000732D6" w:rsidP="00191D59">
            <w:pPr>
              <w:rPr>
                <w:highlight w:val="green"/>
                <w:lang w:val="ru-RU"/>
              </w:rPr>
            </w:pPr>
            <w:r w:rsidRPr="00427575">
              <w:rPr>
                <w:lang w:val="ru-RU"/>
              </w:rPr>
              <w:t xml:space="preserve">Площадь. Сравнение площадей фигур с помощью наложения.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02F1B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02F1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1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55683" w:rsidRDefault="000732D6" w:rsidP="00191D59">
            <w:pPr>
              <w:rPr>
                <w:color w:val="0070C0"/>
                <w:lang w:val="ru-RU"/>
              </w:rPr>
            </w:pPr>
            <w:r>
              <w:rPr>
                <w:lang w:val="ru-RU"/>
              </w:rPr>
              <w:t xml:space="preserve">Единица площади - квадратный сантиметр. </w:t>
            </w:r>
            <w:r w:rsidRPr="00C55683">
              <w:rPr>
                <w:color w:val="0070C0"/>
                <w:lang w:val="ru-RU"/>
              </w:rPr>
              <w:t>Алгоритмы (правила) нахождения площади.</w:t>
            </w:r>
          </w:p>
          <w:p w:rsidR="000732D6" w:rsidRPr="00427575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02F1B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02F1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270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 w:rsidRPr="00427575">
              <w:rPr>
                <w:lang w:val="ru-RU"/>
              </w:rPr>
              <w:t>Вычисление площади прямоугольникас заданными сторонами, запись равенства</w:t>
            </w:r>
            <w:r>
              <w:rPr>
                <w:lang w:val="ru-RU"/>
              </w:rPr>
              <w:t>.</w:t>
            </w:r>
          </w:p>
          <w:p w:rsidR="000732D6" w:rsidRPr="00EE7E9E" w:rsidRDefault="000732D6" w:rsidP="00191D59">
            <w:pPr>
              <w:rPr>
                <w:lang w:val="ru-RU"/>
              </w:rPr>
            </w:pPr>
            <w:r w:rsidRPr="00EA6FCD">
              <w:rPr>
                <w:color w:val="0070C0"/>
                <w:lang w:val="ru-RU"/>
              </w:rPr>
              <w:t>Изображение на клетчатой бумаге прямоугольника с заданным значением площади</w:t>
            </w:r>
            <w:r w:rsidRPr="00EE7E9E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  <w:lang w:val="ru-RU"/>
              </w:rPr>
              <w:t>&gt;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16623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216623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68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147BFF">
              <w:rPr>
                <w:color w:val="0070C0"/>
                <w:lang w:val="ru-RU"/>
              </w:rPr>
              <w:t>Алгоритмы (правила) построения геометрических фигур</w:t>
            </w:r>
          </w:p>
          <w:p w:rsidR="000732D6" w:rsidRPr="00427575" w:rsidRDefault="000732D6" w:rsidP="00191D59">
            <w:pPr>
              <w:rPr>
                <w:lang w:val="ru-RU"/>
              </w:rPr>
            </w:pPr>
            <w:r w:rsidRPr="00FE44CD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FE44CD">
              <w:rPr>
                <w:i/>
                <w:lang w:val="ru-RU"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16623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216623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9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27575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8 и на 8. Деление на 8.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16623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216623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156616" w:rsidRDefault="000732D6" w:rsidP="00191D59">
            <w:pPr>
              <w:rPr>
                <w:lang w:val="ru-RU"/>
              </w:rPr>
            </w:pPr>
            <w:r w:rsidRPr="00156616">
              <w:rPr>
                <w:lang w:val="ru-RU"/>
              </w:rPr>
              <w:t>Работа с текстовой задачей: планирование хода решения задач, решение арифметическим способом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1F1C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1F1C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9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15661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Умножение числа 9 и на 9. Деление на 9.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1F1C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1F1C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B61EE" w:rsidRDefault="000732D6" w:rsidP="00191D59">
            <w:pPr>
              <w:rPr>
                <w:color w:val="0070C0"/>
                <w:lang w:val="ru-RU"/>
              </w:rPr>
            </w:pPr>
            <w:r>
              <w:rPr>
                <w:lang w:val="ru-RU"/>
              </w:rPr>
              <w:t>Единица площади – квадратный дециметр.</w:t>
            </w:r>
            <w:r w:rsidRPr="004B61EE">
              <w:rPr>
                <w:color w:val="0070C0"/>
                <w:lang w:val="ru-RU"/>
              </w:rPr>
              <w:t>Решение геометрических задач</w:t>
            </w:r>
          </w:p>
          <w:p w:rsidR="000732D6" w:rsidRPr="002171F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1F1C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1F1C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1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 xml:space="preserve">Сводная таблица умножения. </w:t>
            </w:r>
          </w:p>
          <w:p w:rsidR="000732D6" w:rsidRPr="00CD41AE" w:rsidRDefault="000732D6" w:rsidP="00191D59">
            <w:pPr>
              <w:rPr>
                <w:lang w:val="ru-RU"/>
              </w:rPr>
            </w:pPr>
            <w:r w:rsidRPr="00CD41AE">
              <w:rPr>
                <w:lang w:val="ru-RU"/>
              </w:rPr>
              <w:t>Математическая информация. Таблицы сложения и умножения: заполнение на основе результатов счёта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F1F1C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0F1F1C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770583" w:rsidTr="000732D6">
        <w:trPr>
          <w:trHeight w:hRule="exact" w:val="21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CD41AE">
            <w:pPr>
              <w:rPr>
                <w:color w:val="0070C0"/>
                <w:lang w:val="ru-RU"/>
              </w:rPr>
            </w:pPr>
            <w:r w:rsidRPr="00CD41AE">
              <w:rPr>
                <w:color w:val="0070C0"/>
                <w:lang w:val="ru-RU"/>
              </w:rPr>
              <w:t>Математическая информация. Таблицы сложения и умножения: заполнение на основе результатов счёта</w:t>
            </w:r>
          </w:p>
          <w:p w:rsidR="000732D6" w:rsidRDefault="000732D6" w:rsidP="007F08A6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Практическая работа; Самооценка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1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Задачи на неизвестное третье слагаемое.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0152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30152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5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Единица площади – квадратный метр.</w:t>
            </w:r>
            <w:r w:rsidRPr="00E86C8A">
              <w:rPr>
                <w:color w:val="0070C0"/>
                <w:lang w:val="ru-RU"/>
              </w:rPr>
              <w:t>Нахождение площади прямоугольника разными способами.</w:t>
            </w:r>
            <w:r w:rsidRPr="00EE7E9E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  <w:lang w:val="ru-RU"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0152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30152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6B4C84">
              <w:rPr>
                <w:color w:val="0070C0"/>
                <w:lang w:val="ru-RU"/>
              </w:rPr>
              <w:t>Переместительное свойство сложения, умножения при вычислениях.</w:t>
            </w:r>
          </w:p>
          <w:p w:rsidR="000732D6" w:rsidRPr="006B4C84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0152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30152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770583" w:rsidTr="000732D6">
        <w:trPr>
          <w:trHeight w:hRule="exact" w:val="99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7F08A6">
            <w:pPr>
              <w:rPr>
                <w:lang w:val="ru-RU"/>
              </w:rPr>
            </w:pPr>
            <w:r>
              <w:rPr>
                <w:lang w:val="ru-RU"/>
              </w:rPr>
              <w:t>«Странички любознательных».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Тестирование;Самооценка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11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Умножение на 1 и на 0.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65AE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265AE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84958" w:rsidRDefault="000732D6" w:rsidP="00191D59">
            <w:pPr>
              <w:rPr>
                <w:lang w:val="ru-RU"/>
              </w:rPr>
            </w:pPr>
            <w:r w:rsidRPr="007E1262">
              <w:rPr>
                <w:lang w:val="ru-RU"/>
              </w:rPr>
              <w:t xml:space="preserve">Действия с числами 0 и 1. </w:t>
            </w:r>
            <w:r w:rsidRPr="00384958">
              <w:rPr>
                <w:lang w:val="ru-RU"/>
              </w:rPr>
              <w:t>Деление вида а : а, 0 : а</w:t>
            </w:r>
            <w:r>
              <w:rPr>
                <w:lang w:val="ru-RU"/>
              </w:rPr>
              <w:t>.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65AE7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265AE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Задачи в 3 действия.</w:t>
            </w:r>
          </w:p>
          <w:p w:rsidR="000732D6" w:rsidRPr="007909EA" w:rsidRDefault="000732D6" w:rsidP="00191D59">
            <w:pPr>
              <w:rPr>
                <w:lang w:val="ru-RU"/>
              </w:rPr>
            </w:pPr>
            <w:r w:rsidRPr="007909EA">
              <w:rPr>
                <w:color w:val="00B0F0"/>
                <w:lang w:val="ru-RU"/>
              </w:rPr>
              <w:t>Решение и составление задач в 3 действия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65AE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265AE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770583" w:rsidTr="000732D6">
        <w:trPr>
          <w:trHeight w:hRule="exact" w:val="170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7E1262">
            <w:pPr>
              <w:rPr>
                <w:lang w:val="ru-RU"/>
              </w:rPr>
            </w:pPr>
            <w:r>
              <w:rPr>
                <w:lang w:val="ru-RU"/>
              </w:rPr>
              <w:t>«Странички для любознательных».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Тестирование;Самооценка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9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E86C8A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672F87" w:rsidRDefault="000732D6" w:rsidP="007E1262">
            <w:pPr>
              <w:rPr>
                <w:b/>
                <w:lang w:val="ru-RU"/>
              </w:rPr>
            </w:pPr>
            <w:r w:rsidRPr="00672F87">
              <w:rPr>
                <w:b/>
                <w:lang w:val="ru-RU"/>
              </w:rPr>
              <w:t>Проверочная работа</w:t>
            </w:r>
            <w:r>
              <w:rPr>
                <w:b/>
                <w:lang w:val="ru-RU"/>
              </w:rPr>
              <w:t xml:space="preserve"> 3</w:t>
            </w:r>
            <w:r w:rsidRPr="00672F87">
              <w:rPr>
                <w:b/>
                <w:lang w:val="ru-RU"/>
              </w:rPr>
              <w:t>: «Талица умножения и деления. Решение задач».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82348B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21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 w:rsidRPr="001D16D8">
              <w:rPr>
                <w:lang w:val="ru-RU"/>
              </w:rPr>
              <w:t xml:space="preserve">Анализ проверочной работы. </w:t>
            </w:r>
          </w:p>
          <w:p w:rsidR="000732D6" w:rsidRDefault="000732D6" w:rsidP="00191D59">
            <w:pPr>
              <w:spacing w:line="240" w:lineRule="auto"/>
              <w:rPr>
                <w:color w:val="0070C0"/>
                <w:lang w:val="ru-RU"/>
              </w:rPr>
            </w:pPr>
            <w:r w:rsidRPr="00E17FC6">
              <w:rPr>
                <w:color w:val="0070C0"/>
                <w:lang w:val="ru-RU"/>
              </w:rPr>
              <w:t>Сочетательное свойство сложения, умножения при вычислениях</w:t>
            </w:r>
          </w:p>
          <w:p w:rsidR="000732D6" w:rsidRPr="00EE7E9E" w:rsidRDefault="000732D6" w:rsidP="00191D59">
            <w:pPr>
              <w:spacing w:line="240" w:lineRule="auto"/>
              <w:rPr>
                <w:color w:val="0070C0"/>
                <w:lang w:val="ru-RU"/>
              </w:rPr>
            </w:pPr>
            <w:r w:rsidRPr="00EE7E9E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  <w:lang w:val="ru-RU"/>
              </w:rPr>
              <w:t>&gt;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2252D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A2252D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2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 w:rsidRPr="00002796">
              <w:rPr>
                <w:lang w:val="ru-RU"/>
              </w:rPr>
              <w:t>Доли величины (половина, четверть) и их использование при решении задач</w:t>
            </w:r>
            <w:r>
              <w:rPr>
                <w:lang w:val="ru-RU"/>
              </w:rPr>
              <w:t>.</w:t>
            </w:r>
          </w:p>
          <w:p w:rsidR="000732D6" w:rsidRPr="002C4795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2252D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2252D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13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02796" w:rsidRDefault="000732D6" w:rsidP="00191D59">
            <w:pPr>
              <w:rPr>
                <w:color w:val="0070C0"/>
                <w:lang w:val="ru-RU"/>
              </w:rPr>
            </w:pPr>
            <w:r w:rsidRPr="00002796">
              <w:rPr>
                <w:color w:val="0070C0"/>
                <w:lang w:val="ru-RU"/>
              </w:rPr>
              <w:t>Текстовые задачи. Доля величины: половина, четверть в практической ситуации</w:t>
            </w:r>
            <w:r>
              <w:rPr>
                <w:color w:val="0070C0"/>
                <w:lang w:val="ru-RU"/>
              </w:rPr>
              <w:t>; сравнение долей одной величины.</w:t>
            </w:r>
          </w:p>
          <w:p w:rsidR="000732D6" w:rsidRPr="00430955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1D16D8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6C198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6C198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EE7E9E" w:rsidTr="000732D6">
        <w:trPr>
          <w:trHeight w:hRule="exact" w:val="11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1D16D8" w:rsidRDefault="000732D6" w:rsidP="00191D59">
            <w:pPr>
              <w:rPr>
                <w:color w:val="0070C0"/>
                <w:lang w:val="ru-RU"/>
              </w:rPr>
            </w:pPr>
            <w:r w:rsidRPr="001D16D8">
              <w:rPr>
                <w:color w:val="0070C0"/>
                <w:lang w:val="ru-RU"/>
              </w:rPr>
              <w:t>Зада</w:t>
            </w:r>
            <w:r>
              <w:rPr>
                <w:color w:val="0070C0"/>
                <w:lang w:val="ru-RU"/>
              </w:rPr>
              <w:t xml:space="preserve">чи на нахождение доли от целого и целого от его доли.  </w:t>
            </w: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EE7E9E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6C198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6C198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9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1D16D8" w:rsidRDefault="000732D6" w:rsidP="00191D59">
            <w:pPr>
              <w:rPr>
                <w:color w:val="0070C0"/>
                <w:lang w:val="ru-RU"/>
              </w:rPr>
            </w:pPr>
            <w:r w:rsidRPr="001D16D8">
              <w:rPr>
                <w:color w:val="0070C0"/>
                <w:lang w:val="ru-RU"/>
              </w:rPr>
              <w:t>Время (единица времени — секунда); установление отношения «быстрее/медленнее на/в»</w:t>
            </w:r>
          </w:p>
          <w:p w:rsidR="000732D6" w:rsidRPr="001D16D8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6C198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6C198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6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E7E9E" w:rsidRDefault="000732D6" w:rsidP="00191D59">
            <w:pPr>
              <w:rPr>
                <w:color w:val="0070C0"/>
                <w:lang w:val="ru-RU"/>
              </w:rPr>
            </w:pPr>
            <w:r w:rsidRPr="00594FC2">
              <w:rPr>
                <w:color w:val="0070C0"/>
                <w:lang w:val="ru-RU"/>
              </w:rPr>
              <w:t>Соотношение «начало, окончание, продолжительность события» в практической ситуации</w:t>
            </w:r>
            <w:r w:rsidRPr="00EE7E9E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EE7E9E">
              <w:rPr>
                <w:i/>
                <w:lang w:val="ru-RU"/>
              </w:rPr>
              <w:t>&gt;</w:t>
            </w:r>
          </w:p>
          <w:p w:rsidR="000732D6" w:rsidRPr="001D16D8" w:rsidRDefault="000732D6" w:rsidP="00191D59">
            <w:pPr>
              <w:rPr>
                <w:color w:val="0070C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A3D12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A3D1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25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94FC2" w:rsidRDefault="000732D6" w:rsidP="00191D59">
            <w:pPr>
              <w:rPr>
                <w:color w:val="0070C0"/>
                <w:lang w:val="ru-RU"/>
              </w:rPr>
            </w:pPr>
            <w:r w:rsidRPr="00594FC2">
              <w:rPr>
                <w:color w:val="0070C0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  <w:p w:rsidR="000732D6" w:rsidRPr="001D16D8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A3D12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A3D1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5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30955" w:rsidRDefault="000732D6" w:rsidP="00191D59">
            <w:pPr>
              <w:rPr>
                <w:color w:val="0070C0"/>
                <w:lang w:val="ru-RU"/>
              </w:rPr>
            </w:pPr>
            <w:r w:rsidRPr="00430955">
              <w:rPr>
                <w:color w:val="0070C0"/>
                <w:lang w:val="ru-RU"/>
              </w:rPr>
              <w:t>Задачи на понимание зависимостей (расчёт времени)</w:t>
            </w:r>
          </w:p>
          <w:p w:rsidR="000732D6" w:rsidRPr="00594FC2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A3D12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A3D1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 w:rsidRPr="00376B75">
              <w:rPr>
                <w:lang w:val="ru-RU"/>
              </w:rPr>
              <w:t xml:space="preserve">Приёмы умножения и деления для случаев вида </w:t>
            </w:r>
          </w:p>
          <w:p w:rsidR="000732D6" w:rsidRPr="00376B75" w:rsidRDefault="000732D6" w:rsidP="00191D59">
            <w:pPr>
              <w:rPr>
                <w:lang w:val="ru-RU"/>
              </w:rPr>
            </w:pPr>
            <w:r w:rsidRPr="00376B75">
              <w:rPr>
                <w:lang w:val="ru-RU"/>
              </w:rPr>
              <w:t>30 ∙ 2, 2 ∙ 30, 60 : 3</w:t>
            </w:r>
          </w:p>
          <w:p w:rsidR="000732D6" w:rsidRPr="00430955" w:rsidRDefault="000732D6" w:rsidP="00191D59">
            <w:pPr>
              <w:rPr>
                <w:color w:val="0070C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20A1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20A1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76B75" w:rsidRDefault="000732D6" w:rsidP="00191D59">
            <w:pPr>
              <w:rPr>
                <w:lang w:val="ru-RU"/>
              </w:rPr>
            </w:pPr>
            <w:r w:rsidRPr="00376B75">
              <w:rPr>
                <w:lang w:val="ru-RU"/>
              </w:rPr>
              <w:t>Приём деления для случаев вида 60 : 20</w:t>
            </w:r>
          </w:p>
          <w:p w:rsidR="000732D6" w:rsidRPr="00430955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20A1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20A1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376B75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Умножение суммы на число.</w:t>
            </w:r>
            <w:r w:rsidRPr="00072C15">
              <w:rPr>
                <w:lang w:val="ru-RU"/>
              </w:rPr>
              <w:t>Решение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20A1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20A1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0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BF42F7" w:rsidRDefault="000732D6" w:rsidP="00191D59">
            <w:pPr>
              <w:rPr>
                <w:lang w:val="ru-RU"/>
              </w:rPr>
            </w:pPr>
            <w:r w:rsidRPr="00BF42F7">
              <w:rPr>
                <w:lang w:val="ru-RU"/>
              </w:rPr>
              <w:t>Приёмы умножения для случаев вида 23 ∙ 4, 4 ∙ 23</w:t>
            </w:r>
            <w:r>
              <w:rPr>
                <w:lang w:val="ru-RU"/>
              </w:rPr>
              <w:t>. Решение задач.</w:t>
            </w:r>
          </w:p>
          <w:p w:rsidR="000732D6" w:rsidRPr="00BF42F7" w:rsidRDefault="000732D6" w:rsidP="00191D59">
            <w:pPr>
              <w:rPr>
                <w:highlight w:val="gree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7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«Странички для любознательных»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Деление суммы на число.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3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Взаимосвязь умножения и деления.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C34807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Проверка деления умножением.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2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 w:rsidRPr="00812E5F">
              <w:rPr>
                <w:lang w:val="ru-RU"/>
              </w:rPr>
              <w:t>Прием деления для случаев вида 87 : 29, 66 : 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C34807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0848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AC0848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2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12E5F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Проверка умножения делением.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C34807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731C7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9731C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4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306E80">
              <w:rPr>
                <w:color w:val="0070C0"/>
                <w:lang w:val="ru-RU"/>
              </w:rPr>
              <w:t>Задачи на нахождение четвертого пропорционального.</w:t>
            </w:r>
          </w:p>
          <w:p w:rsidR="000732D6" w:rsidRDefault="000732D6" w:rsidP="00191D59">
            <w:pPr>
              <w:rPr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731C7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9731C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7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12E5F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Решение уравнений с неизвестным множителем. Решение уравнений с неизвестным делимым и неизвестным делителем.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731C7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9731C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2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Закрепление по теме «Решение уравнений»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9731C7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9731C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770583" w:rsidTr="000732D6">
        <w:trPr>
          <w:trHeight w:hRule="exact" w:val="17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6D1182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>«Странички для любознательных»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Тестирование;Самооценка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8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6D1182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94728" w:rsidRDefault="000732D6" w:rsidP="006D1182">
            <w:pPr>
              <w:rPr>
                <w:b/>
                <w:lang w:val="ru-RU"/>
              </w:rPr>
            </w:pPr>
            <w:r w:rsidRPr="00294728">
              <w:rPr>
                <w:b/>
                <w:lang w:val="ru-RU"/>
              </w:rPr>
              <w:t>Проверочная работа</w:t>
            </w:r>
            <w:r>
              <w:rPr>
                <w:b/>
                <w:lang w:val="ru-RU"/>
              </w:rPr>
              <w:t xml:space="preserve"> 4</w:t>
            </w:r>
            <w:r w:rsidRPr="00294728">
              <w:rPr>
                <w:b/>
                <w:lang w:val="ru-RU"/>
              </w:rPr>
              <w:t>: «Решение уравнений»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rPr>
                <w:rFonts w:cstheme="majorHAnsi"/>
                <w:lang w:val="ru-RU"/>
              </w:rPr>
            </w:pPr>
          </w:p>
        </w:tc>
      </w:tr>
      <w:tr w:rsidR="000732D6" w:rsidRPr="002B5F59" w:rsidTr="000732D6">
        <w:trPr>
          <w:trHeight w:hRule="exact" w:val="128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 xml:space="preserve">Анализ проверочной работы. </w:t>
            </w:r>
          </w:p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Деление с остатком.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D33FB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8D3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Приемы нахождения частного и остатка.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D33FB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8D3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26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94728" w:rsidRDefault="000732D6" w:rsidP="00191D59">
            <w:pPr>
              <w:rPr>
                <w:lang w:val="ru-RU"/>
              </w:rPr>
            </w:pPr>
            <w:r w:rsidRPr="00294728">
              <w:rPr>
                <w:lang w:val="ru-RU"/>
              </w:rPr>
              <w:t>Задачи на понимание смысла арифметического действия деление с остатком</w:t>
            </w:r>
            <w:r>
              <w:rPr>
                <w:lang w:val="ru-RU"/>
              </w:rPr>
              <w:t>.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-25" w:firstLine="25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D33FB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8D3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1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6E1C09">
              <w:rPr>
                <w:color w:val="0070C0"/>
                <w:lang w:val="ru-RU"/>
              </w:rPr>
              <w:t>Деление меньшего числа на большее.</w:t>
            </w:r>
            <w:r w:rsidRPr="009F71C7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9F71C7">
              <w:rPr>
                <w:i/>
                <w:lang w:val="ru-RU"/>
              </w:rPr>
              <w:t>&gt;</w:t>
            </w:r>
          </w:p>
          <w:p w:rsidR="000732D6" w:rsidRPr="00294728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D33FB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8D3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3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294728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Проверка деления с остатком.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D33FB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8D3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Default="000732D6" w:rsidP="00191D59">
            <w:pPr>
              <w:rPr>
                <w:lang w:val="ru-RU"/>
              </w:rPr>
            </w:pPr>
            <w:r>
              <w:rPr>
                <w:lang w:val="ru-RU"/>
              </w:rPr>
              <w:t>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03FB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FB0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1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191D59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3A76" w:rsidRDefault="000732D6" w:rsidP="00191D59">
            <w:pPr>
              <w:rPr>
                <w:lang w:val="ru-RU"/>
              </w:rPr>
            </w:pPr>
            <w:r w:rsidRPr="00AC3A76">
              <w:rPr>
                <w:lang w:val="ru-RU"/>
              </w:rPr>
              <w:t>Задачи-расчёты. Оценка реалистичности ответа, проверка вычислений</w:t>
            </w:r>
          </w:p>
          <w:p w:rsidR="000732D6" w:rsidRDefault="000732D6" w:rsidP="00191D59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03FB" w:rsidRDefault="000732D6" w:rsidP="00191D59">
            <w:pPr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191D59">
            <w:pPr>
              <w:rPr>
                <w:rFonts w:cstheme="majorHAnsi"/>
                <w:lang w:val="ru-RU"/>
              </w:rPr>
            </w:pPr>
            <w:r w:rsidRPr="00FB03FB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770583" w:rsidTr="000732D6">
        <w:trPr>
          <w:trHeight w:hRule="exact" w:val="18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6D1182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3A76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>«Странички для любознательных».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401657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Тестирование;Самооценка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rPr>
                <w:rFonts w:cstheme="majorHAnsi"/>
                <w:lang w:val="ru-RU"/>
              </w:rPr>
            </w:pPr>
          </w:p>
        </w:tc>
      </w:tr>
      <w:tr w:rsidR="000732D6" w:rsidRPr="003750F4" w:rsidTr="000732D6">
        <w:trPr>
          <w:trHeight w:hRule="exact" w:val="8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86C8A" w:rsidRDefault="000732D6" w:rsidP="006D1182">
            <w:pPr>
              <w:pStyle w:val="ae"/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AC52DD" w:rsidRDefault="000732D6" w:rsidP="006D1182">
            <w:pPr>
              <w:rPr>
                <w:b/>
                <w:lang w:val="ru-RU"/>
              </w:rPr>
            </w:pPr>
            <w:r w:rsidRPr="00AC52DD">
              <w:rPr>
                <w:b/>
                <w:lang w:val="ru-RU"/>
              </w:rPr>
              <w:t>Проверочная работа</w:t>
            </w:r>
            <w:r>
              <w:rPr>
                <w:b/>
                <w:lang w:val="ru-RU"/>
              </w:rPr>
              <w:t xml:space="preserve"> 5</w:t>
            </w:r>
            <w:r w:rsidRPr="00AC52DD">
              <w:rPr>
                <w:b/>
                <w:lang w:val="ru-RU"/>
              </w:rPr>
              <w:t>: «Деление с остатком».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0A0060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750F4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C34807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</w:p>
        </w:tc>
      </w:tr>
      <w:tr w:rsidR="000732D6" w:rsidRPr="00D40BD1" w:rsidTr="000732D6">
        <w:trPr>
          <w:trHeight w:hRule="exact" w:val="170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Анализ проверочной работы.</w:t>
            </w:r>
          </w:p>
          <w:p w:rsidR="000732D6" w:rsidRPr="00F949BF" w:rsidRDefault="000732D6" w:rsidP="00191D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cstheme="majorHAnsi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2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lang w:val="ru-RU"/>
              </w:rPr>
              <w:t>Увеличение числа в 10 раз, в 100 раз.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eastAsia="Times New Roman" w:cstheme="majorHAnsi"/>
                <w:color w:val="000000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4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949BF" w:rsidRDefault="000732D6" w:rsidP="00191D5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F949BF">
              <w:rPr>
                <w:lang w:val="ru-RU"/>
              </w:rPr>
              <w:br/>
            </w: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1000: представление в виде суммы разрядных </w:t>
            </w:r>
            <w:r w:rsidRPr="00F949BF">
              <w:rPr>
                <w:lang w:val="ru-RU"/>
              </w:rPr>
              <w:br/>
            </w: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3F69C8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3F69C8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3F69C8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cstheme="majorHAnsi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1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54EF5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949BF" w:rsidRDefault="000732D6" w:rsidP="00191D59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в пределах 1000: сравнение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23BF0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3E7D2C" w:rsidRDefault="000732D6" w:rsidP="00191D59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711BCD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100" w:after="0"/>
              <w:ind w:left="72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100" w:after="0"/>
              <w:ind w:left="72"/>
              <w:rPr>
                <w:rFonts w:cstheme="majorHAnsi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3750F4" w:rsidTr="000732D6">
        <w:trPr>
          <w:trHeight w:hRule="exact" w:val="21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830C63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F949BF">
              <w:rPr>
                <w:lang w:val="ru-RU"/>
              </w:rPr>
              <w:br/>
            </w: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1000: представление в виде суммы разрядных </w:t>
            </w:r>
            <w:r w:rsidRPr="00F949BF">
              <w:rPr>
                <w:lang w:val="ru-RU"/>
              </w:rPr>
              <w:br/>
            </w:r>
            <w:r w:rsidRPr="00F949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слагаемых. </w:t>
            </w:r>
            <w:r w:rsidRPr="00830C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общего числа единиц </w:t>
            </w:r>
            <w:r w:rsidRPr="00830C63">
              <w:rPr>
                <w:lang w:val="ru-RU"/>
              </w:rPr>
              <w:br/>
            </w:r>
            <w:r w:rsidRPr="00830C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(десятков, сотен) в числе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/>
          <w:p w:rsidR="000732D6" w:rsidRPr="00023BF0" w:rsidRDefault="000732D6" w:rsidP="00191D59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711BCD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cstheme="majorHAnsi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8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466E73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Равенства и неравенства: чтение, составление; установление истинности (верное/неверное)</w:t>
            </w:r>
          </w:p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F949BF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C87E21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C87E2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7909EA" w:rsidTr="000732D6">
        <w:trPr>
          <w:trHeight w:hRule="exact" w:val="22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7909EA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Математическая информация. Логические рассуждения со связками «если …, то …», «поэтому», «значит»</w:t>
            </w:r>
          </w:p>
          <w:p w:rsidR="000732D6" w:rsidRDefault="000732D6" w:rsidP="007909EA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7909EA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6D1182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66E73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1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949BF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«Странички для любознательных».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711BCD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B08F5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4B08F5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8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527A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Единица массы — грамм; соотношение между килограммом и граммом; отношение «тяжелее/легче на/в»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B08F5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4B08F5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1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BA6809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BA6809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Однородные величины: сложение и вычитание</w:t>
            </w:r>
          </w:p>
          <w:p w:rsidR="000732D6" w:rsidRDefault="000732D6" w:rsidP="00F3281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527A6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контроль;</w:t>
            </w: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770583" w:rsidTr="000732D6">
        <w:trPr>
          <w:trHeight w:hRule="exact" w:val="140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711BCD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3E7D2C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3E7D2C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Тестирование;Самооценка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0A0060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527A6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6</w:t>
            </w:r>
            <w:r w:rsidRPr="00527A67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: «Нумерация в пределах 1000»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 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5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69204C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Приемы письменных вычислений.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51271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45127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1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 письменного сложения трехзначных чисел.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51271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45127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2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 письменного вычитания трехзначных чисел.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451271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451271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1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F32819">
            <w:pPr>
              <w:rPr>
                <w:color w:val="0070C0"/>
                <w:lang w:val="ru-RU"/>
              </w:rPr>
            </w:pPr>
            <w:r w:rsidRPr="0069466D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Работа с информацией: дополнение чертежа данными</w:t>
            </w:r>
            <w: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.</w:t>
            </w:r>
            <w:r w:rsidRPr="00E82E29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E82E29">
              <w:rPr>
                <w:i/>
                <w:lang w:val="ru-RU"/>
              </w:rPr>
              <w:t>&gt;</w:t>
            </w:r>
          </w:p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Практическая работа; 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770583" w:rsidTr="000732D6">
        <w:trPr>
          <w:trHeight w:hRule="exact" w:val="169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«Странички для любознательных». Что узнали. Чему научились.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Тестирование;Самооценка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4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B21F64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B21F6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7</w:t>
            </w:r>
            <w:r w:rsidRPr="00B21F6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: «Приемы письменного сложения и вычитания трехзначных чисел».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 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F32819" w:rsidTr="000732D6">
        <w:trPr>
          <w:trHeight w:hRule="exact" w:val="21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40BD1" w:rsidRDefault="000732D6" w:rsidP="00F32819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0BD1">
              <w:rPr>
                <w:rFonts w:ascii="Times New Roman" w:eastAsia="Times New Roman" w:hAnsi="Times New Roman"/>
                <w:sz w:val="24"/>
                <w:lang w:val="ru-RU"/>
              </w:rPr>
              <w:t>Анализ проверочной работы.</w:t>
            </w:r>
          </w:p>
          <w:p w:rsidR="000732D6" w:rsidRDefault="000732D6" w:rsidP="00F32819">
            <w:pP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5417AB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Нахождение площади фигур, состоящих из 2-3 прямоугольников</w:t>
            </w:r>
            <w: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 xml:space="preserve">. </w:t>
            </w:r>
          </w:p>
          <w:p w:rsidR="000732D6" w:rsidRDefault="000732D6" w:rsidP="00F3281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5417AB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32819" w:rsidRDefault="000732D6" w:rsidP="006D1182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Практическая работа; 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F32819" w:rsidTr="000732D6">
        <w:trPr>
          <w:trHeight w:hRule="exact" w:val="170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217E5E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17E5E"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  <w:r w:rsidRPr="00217E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умножение в столбик, письменное деление уголком. </w:t>
            </w:r>
            <w:r w:rsidRPr="00217E5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Прием письменного умножения на однозначное число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32819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711A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FB711A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 письменного умножения трехзначного числа на однозначное.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711A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FB711A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217E5E" w:rsidTr="000732D6">
        <w:trPr>
          <w:trHeight w:hRule="exact" w:val="1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217E5E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17E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Прием письменного умножения на однозначное число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(закрепление)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711A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FB711A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217E5E" w:rsidTr="000732D6">
        <w:trPr>
          <w:trHeight w:hRule="exact" w:val="1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217E5E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2724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Приём письменного умножения на однозначное число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(обобщение)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FB711A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FB711A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8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217E5E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17E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умножение в столбик, письменное деление уголком. </w:t>
            </w:r>
            <w:r w:rsidRPr="00217E5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Прием письменного деления на однозначное число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45AA2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E45AA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554EF5" w:rsidTr="000732D6">
        <w:trPr>
          <w:trHeight w:hRule="exact" w:val="1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 письменного деления трехначного числа на однозначное.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45AA2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E45AA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9821AA" w:rsidTr="000732D6">
        <w:trPr>
          <w:trHeight w:hRule="exact" w:val="14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602704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Проверка результата вычисления (прикидка или оценка результата</w:t>
            </w:r>
            <w: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 xml:space="preserve">)           </w:t>
            </w:r>
            <w:r w:rsidRPr="0022724B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22724B">
              <w:rPr>
                <w:i/>
                <w:lang w:val="ru-RU"/>
              </w:rPr>
              <w:t>&gt;</w:t>
            </w:r>
          </w:p>
          <w:p w:rsidR="000732D6" w:rsidRPr="00602704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9821AA" w:rsidRDefault="000732D6" w:rsidP="00191D59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45AA2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E45AA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9821AA" w:rsidTr="000732D6">
        <w:trPr>
          <w:trHeight w:hRule="exact" w:val="14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9821AA" w:rsidRDefault="000732D6" w:rsidP="00191D59">
            <w:pP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9821AA">
              <w:rPr>
                <w:rFonts w:ascii="Times New Roman" w:eastAsia="Times New Roman" w:hAnsi="Times New Roman"/>
                <w:sz w:val="24"/>
                <w:lang w:val="ru-RU"/>
              </w:rPr>
              <w:t>Проверка результата вычисления (обратное действие)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E45AA2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E45AA2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9821AA" w:rsidTr="000732D6">
        <w:trPr>
          <w:trHeight w:hRule="exact" w:val="14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9821AA" w:rsidRDefault="000732D6" w:rsidP="00191D59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9821AA">
              <w:rPr>
                <w:rFonts w:ascii="Times New Roman" w:eastAsia="Times New Roman" w:hAnsi="Times New Roman"/>
                <w:sz w:val="24"/>
                <w:lang w:val="ru-RU"/>
              </w:rPr>
              <w:t>Прием письменного деления на однозначное число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(закрепление)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C5824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8C5824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F32819" w:rsidTr="000732D6">
        <w:trPr>
          <w:trHeight w:hRule="exact" w:val="1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602704" w:rsidRDefault="000732D6" w:rsidP="00191D59">
            <w:pPr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9821A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Знакомство с калькулятором.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D67ECE" w:rsidRDefault="000732D6" w:rsidP="00191D59">
            <w:pP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8C5824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8C5824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F32819" w:rsidTr="000732D6">
        <w:trPr>
          <w:trHeight w:hRule="exact" w:val="1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9821AA" w:rsidRDefault="000732D6" w:rsidP="00F32819">
            <w:pPr>
              <w:rPr>
                <w:lang w:val="ru-RU"/>
              </w:rPr>
            </w:pPr>
            <w:r w:rsidRPr="009821AA">
              <w:rPr>
                <w:rFonts w:ascii="Times New Roman" w:eastAsia="Times New Roman" w:hAnsi="Times New Roman"/>
                <w:sz w:val="24"/>
                <w:lang w:val="ru-RU"/>
              </w:rPr>
              <w:t>Проверка результата вычисления (применение алгоритма, использование калькулятора).</w:t>
            </w:r>
          </w:p>
          <w:p w:rsidR="000732D6" w:rsidRPr="00602704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32819" w:rsidRDefault="000732D6" w:rsidP="006D1182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Практическая работа; 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770583" w:rsidTr="000732D6">
        <w:trPr>
          <w:trHeight w:hRule="exact" w:val="184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602704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785701">
              <w:rPr>
                <w:rFonts w:ascii="Times New Roman" w:eastAsia="Times New Roman" w:hAnsi="Times New Roman"/>
                <w:sz w:val="24"/>
                <w:lang w:val="ru-RU"/>
              </w:rPr>
              <w:t>Что узнали, чему научились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F32819" w:rsidRDefault="000732D6" w:rsidP="006D1182">
            <w:pPr>
              <w:rPr>
                <w:lang w:val="ru-RU"/>
              </w:rPr>
            </w:pPr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 Тестирование;Самооценка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5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785701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>Проверочная работа 8: «Приемы письменного умножения и деления трехзначных чисел».</w:t>
            </w:r>
          </w:p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Письменный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контроль;</w:t>
            </w: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D40BD1" w:rsidTr="000732D6">
        <w:trPr>
          <w:trHeight w:hRule="exact" w:val="24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проверочной работы. </w:t>
            </w:r>
            <w:r w:rsidRPr="00672F87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  <w:r w:rsidRPr="009F71C7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9F71C7">
              <w:rPr>
                <w:i/>
                <w:lang w:val="ru-RU"/>
              </w:rPr>
              <w:t>&gt;</w:t>
            </w:r>
          </w:p>
          <w:p w:rsidR="000732D6" w:rsidRPr="00672F87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  <w:p w:rsidR="000732D6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95BB7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595BB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86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672F87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  <w:r w:rsidRPr="002140FB">
              <w:rPr>
                <w:i/>
                <w:lang w:val="ru-RU"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2140FB">
              <w:rPr>
                <w:i/>
                <w:lang w:val="ru-RU"/>
              </w:rPr>
              <w:t>&gt;</w:t>
            </w:r>
          </w:p>
          <w:p w:rsidR="000732D6" w:rsidRPr="00672F87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  <w:p w:rsidR="000732D6" w:rsidRPr="00672F87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95BB7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595BB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18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191D59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732D6" w:rsidRPr="00672F87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672F87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Логические рассуждения со связками «если …, то …», «поэтому», «значит»</w:t>
            </w:r>
          </w:p>
          <w:p w:rsidR="000732D6" w:rsidRDefault="000732D6" w:rsidP="00191D5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672F87" w:rsidRDefault="000732D6" w:rsidP="00191D5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191D59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191D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95BB7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191D5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595BB7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D40BD1" w:rsidTr="000732D6">
        <w:trPr>
          <w:trHeight w:hRule="exact" w:val="4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672F8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672F87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</w:t>
            </w:r>
          </w:p>
          <w:p w:rsidR="000732D6" w:rsidRDefault="000732D6" w:rsidP="00F3281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672F8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>Текущий контроль</w:t>
            </w:r>
          </w:p>
        </w:tc>
      </w:tr>
      <w:tr w:rsidR="000732D6" w:rsidRPr="00770583" w:rsidTr="000732D6">
        <w:trPr>
          <w:trHeight w:hRule="exact" w:val="197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672F8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  <w:r w:rsidRPr="00672F87"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  <w:t>Работа с информацией: внесение данных в таблицу</w:t>
            </w:r>
          </w:p>
          <w:p w:rsidR="000732D6" w:rsidRDefault="000732D6" w:rsidP="00F32819">
            <w:pPr>
              <w:rPr>
                <w:color w:val="0070C0"/>
                <w:lang w:val="ru-RU"/>
              </w:rPr>
            </w:pPr>
            <w:r w:rsidRPr="00180A1D">
              <w:rPr>
                <w:i/>
              </w:rPr>
              <w:t>&lt;</w:t>
            </w:r>
            <w:r w:rsidRPr="00180A1D">
              <w:rPr>
                <w:i/>
                <w:lang w:val="ru-RU"/>
              </w:rPr>
              <w:t>Нет в учебнике</w:t>
            </w:r>
            <w:r w:rsidRPr="00180A1D">
              <w:rPr>
                <w:i/>
              </w:rPr>
              <w:t>&gt;</w:t>
            </w:r>
          </w:p>
          <w:p w:rsidR="000732D6" w:rsidRPr="00672F87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70C0"/>
                <w:sz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t xml:space="preserve">Практическая работа; Самооценка с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 xml:space="preserve">использованием«Оценочного </w:t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  <w:t>листа»;</w:t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E471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E471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E4710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711BCD" w:rsidP="00711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  <w:tr w:rsidR="000732D6" w:rsidRPr="00554EF5" w:rsidTr="000732D6">
        <w:trPr>
          <w:trHeight w:hRule="exact" w:val="11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4B61EE" w:rsidRDefault="000732D6" w:rsidP="006D1182">
            <w:pPr>
              <w:pStyle w:val="ae"/>
              <w:numPr>
                <w:ilvl w:val="0"/>
                <w:numId w:val="13"/>
              </w:num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D5E7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Default="000732D6" w:rsidP="006D1182">
            <w:r w:rsidRPr="00D67EC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27A67" w:rsidRDefault="000732D6" w:rsidP="006D1182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D6" w:rsidRPr="005D6816" w:rsidRDefault="000732D6" w:rsidP="00554EF5">
            <w:pPr>
              <w:autoSpaceDE w:val="0"/>
              <w:autoSpaceDN w:val="0"/>
              <w:spacing w:before="98" w:after="0" w:line="271" w:lineRule="auto"/>
              <w:rPr>
                <w:rFonts w:eastAsia="Times New Roman" w:cstheme="majorHAnsi"/>
                <w:color w:val="000000"/>
                <w:lang w:val="ru-RU"/>
              </w:rPr>
            </w:pP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  <w:r w:rsidRPr="005D6816">
              <w:rPr>
                <w:rFonts w:eastAsia="Times New Roman" w:cstheme="majorHAnsi"/>
                <w:color w:val="000000"/>
                <w:lang w:val="ru-RU"/>
              </w:rPr>
              <w:br/>
            </w:r>
          </w:p>
          <w:p w:rsidR="000732D6" w:rsidRPr="005D6816" w:rsidRDefault="000732D6" w:rsidP="006D11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eastAsia="Times New Roman" w:cstheme="majorHAnsi"/>
                <w:color w:val="000000"/>
                <w:lang w:val="ru-RU"/>
              </w:rPr>
            </w:pPr>
          </w:p>
        </w:tc>
      </w:tr>
    </w:tbl>
    <w:p w:rsidR="005C73EE" w:rsidRDefault="005C73EE" w:rsidP="005C73EE">
      <w:pPr>
        <w:rPr>
          <w:b/>
          <w:lang w:val="ru-RU"/>
        </w:rPr>
      </w:pPr>
    </w:p>
    <w:p w:rsidR="005C73EE" w:rsidRPr="000D5E79" w:rsidRDefault="000D5E79" w:rsidP="005C73EE">
      <w:pPr>
        <w:rPr>
          <w:b/>
          <w:sz w:val="24"/>
          <w:szCs w:val="24"/>
          <w:lang w:val="ru-RU"/>
        </w:rPr>
      </w:pPr>
      <w:r w:rsidRPr="000D5E79">
        <w:rPr>
          <w:b/>
          <w:sz w:val="24"/>
          <w:szCs w:val="24"/>
          <w:lang w:val="ru-RU"/>
        </w:rPr>
        <w:t>Рекомендуемые контрольные работы:</w:t>
      </w:r>
    </w:p>
    <w:p w:rsidR="000D5E79" w:rsidRPr="000D5E79" w:rsidRDefault="000D5E79" w:rsidP="005C73EE">
      <w:pPr>
        <w:rPr>
          <w:sz w:val="24"/>
          <w:szCs w:val="24"/>
          <w:lang w:val="ru-RU"/>
        </w:rPr>
      </w:pPr>
      <w:r w:rsidRPr="000D5E79">
        <w:rPr>
          <w:sz w:val="24"/>
          <w:szCs w:val="24"/>
          <w:lang w:val="ru-RU"/>
        </w:rPr>
        <w:t>1. Контрольная работа по итогам 1-й четверти.</w:t>
      </w:r>
    </w:p>
    <w:p w:rsidR="000D5E79" w:rsidRPr="000D5E79" w:rsidRDefault="000D5E79" w:rsidP="000D5E79">
      <w:pPr>
        <w:rPr>
          <w:sz w:val="24"/>
          <w:szCs w:val="24"/>
          <w:lang w:val="ru-RU"/>
        </w:rPr>
      </w:pPr>
      <w:r w:rsidRPr="000D5E79">
        <w:rPr>
          <w:sz w:val="24"/>
          <w:szCs w:val="24"/>
          <w:lang w:val="ru-RU"/>
        </w:rPr>
        <w:t>2. Контрольная работа по итогам 1-го полугодия.</w:t>
      </w:r>
    </w:p>
    <w:p w:rsidR="000D5E79" w:rsidRPr="000D5E79" w:rsidRDefault="000D5E79" w:rsidP="000D5E79">
      <w:pPr>
        <w:rPr>
          <w:sz w:val="24"/>
          <w:szCs w:val="24"/>
          <w:lang w:val="ru-RU"/>
        </w:rPr>
      </w:pPr>
      <w:r w:rsidRPr="000D5E79">
        <w:rPr>
          <w:sz w:val="24"/>
          <w:szCs w:val="24"/>
          <w:lang w:val="ru-RU"/>
        </w:rPr>
        <w:t>3. Контрольная работа по итогам 3-й четверти.</w:t>
      </w:r>
    </w:p>
    <w:p w:rsidR="000D5E79" w:rsidRPr="000D5E79" w:rsidRDefault="000D5E79" w:rsidP="000D5E79">
      <w:pPr>
        <w:rPr>
          <w:sz w:val="24"/>
          <w:szCs w:val="24"/>
          <w:lang w:val="ru-RU"/>
        </w:rPr>
      </w:pPr>
      <w:r w:rsidRPr="000D5E79">
        <w:rPr>
          <w:sz w:val="24"/>
          <w:szCs w:val="24"/>
          <w:lang w:val="ru-RU"/>
        </w:rPr>
        <w:t>4. Контрольная работа по итогам года.</w:t>
      </w:r>
    </w:p>
    <w:p w:rsidR="000D5E79" w:rsidRPr="000D5E79" w:rsidRDefault="000D5E79" w:rsidP="000D5E79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5C73EE" w:rsidRDefault="005C73EE" w:rsidP="005C73EE">
      <w:pPr>
        <w:rPr>
          <w:b/>
          <w:lang w:val="ru-RU"/>
        </w:rPr>
      </w:pPr>
    </w:p>
    <w:p w:rsidR="005C73EE" w:rsidRDefault="005C73EE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0D5E79" w:rsidRDefault="000D5E79" w:rsidP="005C73EE">
      <w:pPr>
        <w:rPr>
          <w:b/>
          <w:lang w:val="ru-RU"/>
        </w:rPr>
      </w:pPr>
    </w:p>
    <w:p w:rsidR="005C73EE" w:rsidRDefault="005C73EE" w:rsidP="005C73EE">
      <w:pPr>
        <w:rPr>
          <w:b/>
          <w:lang w:val="ru-RU"/>
        </w:rPr>
      </w:pPr>
    </w:p>
    <w:p w:rsidR="005C73EE" w:rsidRPr="005C73EE" w:rsidRDefault="005C73EE" w:rsidP="005C73EE">
      <w:pPr>
        <w:rPr>
          <w:lang w:val="ru-RU"/>
        </w:rPr>
      </w:pPr>
      <w:r w:rsidRPr="005C73EE">
        <w:rPr>
          <w:b/>
          <w:lang w:val="ru-RU"/>
        </w:rPr>
        <w:t xml:space="preserve">УЧЕБНО-МЕТОДИЧЕСКОЕ ОБЕСПЕЧЕНИЕ ОБРАЗОВАТЕЛЬНОГО ПРОЦЕССА 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b/>
          <w:lang w:val="ru-RU"/>
        </w:rPr>
        <w:t>ОБЯЗАТЕЛЬНЫЕ УЧЕБНЫЕ МАТЕРИАЛЫ ДЛЯ УЧЕНИКА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lang w:val="ru-RU"/>
        </w:rPr>
        <w:lastRenderedPageBreak/>
        <w:t xml:space="preserve">Математика (в 2 частях), 3 класс /Моро М.И., Бантова М.А., Бельтюкова Г.В. и другие, Акционерное общество «Издательство «Просвещение»; </w:t>
      </w:r>
      <w:r w:rsidRPr="005C73EE">
        <w:rPr>
          <w:lang w:val="ru-RU"/>
        </w:rPr>
        <w:br/>
        <w:t>Введите свой вариант: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b/>
          <w:lang w:val="ru-RU"/>
        </w:rPr>
        <w:t>МЕТОДИЧЕСКИЕ МАТЕРИАЛЫ ДЛЯ УЧИТЕЛЯ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lang w:val="ru-RU"/>
        </w:rPr>
        <w:t xml:space="preserve">Математика. Методические рекомендации. Волкова Светлана Ивановна, Степанова Светлана Вячеславовна, Бельтюкова Галина Васильевна все </w:t>
      </w:r>
      <w:r w:rsidRPr="005C73EE">
        <w:rPr>
          <w:lang w:val="ru-RU"/>
        </w:rPr>
        <w:br/>
        <w:t>Редактор: Бойцова А. Е., Чернецова-Рождественская И. В.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lang w:val="ru-RU"/>
        </w:rPr>
        <w:t>Издательство: Просвещение</w:t>
      </w:r>
    </w:p>
    <w:p w:rsidR="005C73EE" w:rsidRPr="005C73EE" w:rsidRDefault="005C73EE" w:rsidP="005C73EE">
      <w:pPr>
        <w:rPr>
          <w:lang w:val="ru-RU"/>
        </w:rPr>
      </w:pPr>
      <w:r w:rsidRPr="005C73EE">
        <w:rPr>
          <w:b/>
          <w:lang w:val="ru-RU"/>
        </w:rPr>
        <w:t>ЦИФРОВЫЕ ОБРАЗОВАТЕЛЬНЫЕ РЕСУРСЫ И РЕСУРСЫ СЕТИ ИНТЕРНЕТ</w:t>
      </w:r>
    </w:p>
    <w:p w:rsidR="005C73EE" w:rsidRPr="005C73EE" w:rsidRDefault="005C73EE" w:rsidP="005C73EE">
      <w:pPr>
        <w:rPr>
          <w:lang w:val="ru-RU"/>
        </w:rPr>
      </w:pPr>
      <w:r w:rsidRPr="005C73EE">
        <w:t>https</w:t>
      </w:r>
      <w:r w:rsidRPr="005C73EE">
        <w:rPr>
          <w:lang w:val="ru-RU"/>
        </w:rPr>
        <w:t>://</w:t>
      </w:r>
      <w:r w:rsidRPr="005C73EE">
        <w:t>uchi</w:t>
      </w:r>
      <w:r w:rsidRPr="005C73EE">
        <w:rPr>
          <w:lang w:val="ru-RU"/>
        </w:rPr>
        <w:t>.</w:t>
      </w:r>
      <w:r w:rsidRPr="005C73EE">
        <w:t>ru</w:t>
      </w:r>
      <w:r w:rsidRPr="005C73EE">
        <w:rPr>
          <w:lang w:val="ru-RU"/>
        </w:rPr>
        <w:t xml:space="preserve">/ </w:t>
      </w:r>
      <w:r w:rsidRPr="005C73EE">
        <w:rPr>
          <w:lang w:val="ru-RU"/>
        </w:rPr>
        <w:br/>
      </w:r>
      <w:r w:rsidRPr="005C73EE">
        <w:t>https</w:t>
      </w:r>
      <w:r w:rsidRPr="005C73EE">
        <w:rPr>
          <w:lang w:val="ru-RU"/>
        </w:rPr>
        <w:t>://</w:t>
      </w:r>
      <w:r w:rsidRPr="005C73EE">
        <w:t>education</w:t>
      </w:r>
      <w:r w:rsidRPr="005C73EE">
        <w:rPr>
          <w:lang w:val="ru-RU"/>
        </w:rPr>
        <w:t>.</w:t>
      </w:r>
      <w:r w:rsidRPr="005C73EE">
        <w:t>yandex</w:t>
      </w:r>
      <w:r w:rsidRPr="005C73EE">
        <w:rPr>
          <w:lang w:val="ru-RU"/>
        </w:rPr>
        <w:t>.</w:t>
      </w:r>
      <w:r w:rsidRPr="005C73EE">
        <w:t>ru</w:t>
      </w:r>
      <w:r w:rsidRPr="005C73EE">
        <w:rPr>
          <w:lang w:val="ru-RU"/>
        </w:rPr>
        <w:t xml:space="preserve">/ </w:t>
      </w:r>
      <w:r w:rsidRPr="005C73EE">
        <w:rPr>
          <w:lang w:val="ru-RU"/>
        </w:rPr>
        <w:br/>
      </w:r>
      <w:r w:rsidRPr="005C73EE">
        <w:t>https</w:t>
      </w:r>
      <w:r w:rsidRPr="005C73EE">
        <w:rPr>
          <w:lang w:val="ru-RU"/>
        </w:rPr>
        <w:t>://</w:t>
      </w:r>
      <w:r w:rsidRPr="005C73EE">
        <w:t>www</w:t>
      </w:r>
      <w:r w:rsidRPr="005C73EE">
        <w:rPr>
          <w:lang w:val="ru-RU"/>
        </w:rPr>
        <w:t>.</w:t>
      </w:r>
      <w:r w:rsidRPr="005C73EE">
        <w:t>yaklass</w:t>
      </w:r>
      <w:r w:rsidRPr="005C73EE">
        <w:rPr>
          <w:lang w:val="ru-RU"/>
        </w:rPr>
        <w:t>.</w:t>
      </w:r>
      <w:r w:rsidRPr="005C73EE">
        <w:t>ru</w:t>
      </w:r>
      <w:r w:rsidRPr="005C73EE">
        <w:rPr>
          <w:lang w:val="ru-RU"/>
        </w:rPr>
        <w:t xml:space="preserve">/ </w:t>
      </w:r>
      <w:r w:rsidRPr="005C73EE">
        <w:rPr>
          <w:lang w:val="ru-RU"/>
        </w:rPr>
        <w:br/>
      </w:r>
      <w:r w:rsidRPr="005C73EE">
        <w:t>https</w:t>
      </w:r>
      <w:r w:rsidRPr="005C73EE">
        <w:rPr>
          <w:lang w:val="ru-RU"/>
        </w:rPr>
        <w:t>://</w:t>
      </w:r>
      <w:r w:rsidRPr="005C73EE">
        <w:t>www</w:t>
      </w:r>
      <w:r w:rsidRPr="005C73EE">
        <w:rPr>
          <w:lang w:val="ru-RU"/>
        </w:rPr>
        <w:t>.</w:t>
      </w:r>
      <w:r w:rsidRPr="005C73EE">
        <w:t>zipgrade</w:t>
      </w:r>
      <w:r w:rsidRPr="005C73EE">
        <w:rPr>
          <w:lang w:val="ru-RU"/>
        </w:rPr>
        <w:t>.</w:t>
      </w:r>
      <w:r w:rsidRPr="005C73EE">
        <w:t>com</w:t>
      </w:r>
      <w:r w:rsidRPr="005C73EE">
        <w:rPr>
          <w:lang w:val="ru-RU"/>
        </w:rPr>
        <w:t xml:space="preserve">/ </w:t>
      </w:r>
      <w:r w:rsidRPr="005C73EE">
        <w:rPr>
          <w:lang w:val="ru-RU"/>
        </w:rPr>
        <w:br/>
      </w:r>
      <w:r w:rsidRPr="005C73EE">
        <w:t>https</w:t>
      </w:r>
      <w:r w:rsidRPr="005C73EE">
        <w:rPr>
          <w:lang w:val="ru-RU"/>
        </w:rPr>
        <w:t>://</w:t>
      </w:r>
      <w:r w:rsidRPr="005C73EE">
        <w:t>learningapps</w:t>
      </w:r>
      <w:r w:rsidRPr="005C73EE">
        <w:rPr>
          <w:lang w:val="ru-RU"/>
        </w:rPr>
        <w:t>.</w:t>
      </w:r>
      <w:r w:rsidRPr="005C73EE">
        <w:t>org</w:t>
      </w:r>
      <w:r w:rsidRPr="005C73EE">
        <w:rPr>
          <w:lang w:val="ru-RU"/>
        </w:rPr>
        <w:t xml:space="preserve">/ </w:t>
      </w:r>
      <w:r w:rsidRPr="005C73EE">
        <w:rPr>
          <w:lang w:val="ru-RU"/>
        </w:rPr>
        <w:br/>
      </w:r>
      <w:r w:rsidRPr="005C73EE">
        <w:t>https</w:t>
      </w:r>
      <w:r w:rsidRPr="005C73EE">
        <w:rPr>
          <w:lang w:val="ru-RU"/>
        </w:rPr>
        <w:t>://</w:t>
      </w:r>
      <w:r w:rsidRPr="005C73EE">
        <w:t>www</w:t>
      </w:r>
      <w:r w:rsidRPr="005C73EE">
        <w:rPr>
          <w:lang w:val="ru-RU"/>
        </w:rPr>
        <w:t>.</w:t>
      </w:r>
      <w:r w:rsidRPr="005C73EE">
        <w:t>plickers</w:t>
      </w:r>
      <w:r w:rsidRPr="005C73EE">
        <w:rPr>
          <w:lang w:val="ru-RU"/>
        </w:rPr>
        <w:t>.</w:t>
      </w:r>
      <w:r w:rsidRPr="005C73EE">
        <w:t>com</w:t>
      </w:r>
      <w:r w:rsidRPr="005C73EE">
        <w:rPr>
          <w:lang w:val="ru-RU"/>
        </w:rPr>
        <w:t>/</w:t>
      </w:r>
    </w:p>
    <w:p w:rsidR="005C73EE" w:rsidRPr="005C73EE" w:rsidRDefault="005C73EE" w:rsidP="005C73EE">
      <w:pPr>
        <w:rPr>
          <w:lang w:val="ru-RU"/>
        </w:rPr>
        <w:sectPr w:rsidR="005C73EE" w:rsidRPr="005C73E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73EE" w:rsidRDefault="005C73EE">
      <w:pPr>
        <w:rPr>
          <w:lang w:val="ru-RU"/>
        </w:rPr>
      </w:pPr>
    </w:p>
    <w:p w:rsidR="005C73EE" w:rsidRPr="00F949BF" w:rsidRDefault="005C73EE" w:rsidP="005C73EE">
      <w:pPr>
        <w:autoSpaceDE w:val="0"/>
        <w:autoSpaceDN w:val="0"/>
        <w:spacing w:after="0" w:line="230" w:lineRule="auto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C73EE" w:rsidRPr="00F949BF" w:rsidRDefault="005C73EE" w:rsidP="005C73EE">
      <w:pPr>
        <w:autoSpaceDE w:val="0"/>
        <w:autoSpaceDN w:val="0"/>
        <w:spacing w:before="346" w:after="0" w:line="298" w:lineRule="auto"/>
        <w:ind w:right="7200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Печатные пособия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Демонстрационные пособия </w:t>
      </w:r>
      <w:r w:rsidRPr="00F949BF">
        <w:rPr>
          <w:lang w:val="ru-RU"/>
        </w:rPr>
        <w:br/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Экранно-звуковые пособия</w:t>
      </w:r>
    </w:p>
    <w:p w:rsidR="005C73EE" w:rsidRPr="00F949BF" w:rsidRDefault="005C73EE" w:rsidP="005C73EE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F949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F949BF">
        <w:rPr>
          <w:rFonts w:ascii="Times New Roman" w:eastAsia="Times New Roman" w:hAnsi="Times New Roman"/>
          <w:color w:val="000000"/>
          <w:sz w:val="24"/>
          <w:lang w:val="ru-RU"/>
        </w:rPr>
        <w:t>Комплекты инструментов для чертежей, измерений</w:t>
      </w:r>
    </w:p>
    <w:p w:rsidR="005C73EE" w:rsidRDefault="005C73EE" w:rsidP="005C73EE">
      <w:pPr>
        <w:ind w:firstLine="720"/>
        <w:rPr>
          <w:lang w:val="ru-RU"/>
        </w:rPr>
      </w:pPr>
    </w:p>
    <w:p w:rsidR="000F363B" w:rsidRPr="005C73EE" w:rsidRDefault="000F363B" w:rsidP="005C73EE">
      <w:pPr>
        <w:rPr>
          <w:lang w:val="ru-RU"/>
        </w:rPr>
        <w:sectPr w:rsidR="000F363B" w:rsidRPr="005C73EE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73EE" w:rsidRDefault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Pr="005C73EE" w:rsidRDefault="005C73EE" w:rsidP="005C73EE">
      <w:pPr>
        <w:rPr>
          <w:lang w:val="ru-RU"/>
        </w:rPr>
      </w:pPr>
    </w:p>
    <w:p w:rsidR="005C73EE" w:rsidRDefault="005C73EE" w:rsidP="005C73EE">
      <w:pPr>
        <w:rPr>
          <w:lang w:val="ru-RU"/>
        </w:rPr>
      </w:pPr>
    </w:p>
    <w:p w:rsidR="005C73EE" w:rsidRDefault="005C73EE" w:rsidP="005C73EE">
      <w:pPr>
        <w:rPr>
          <w:lang w:val="ru-RU"/>
        </w:rPr>
      </w:pPr>
    </w:p>
    <w:p w:rsidR="000F363B" w:rsidRPr="005C73EE" w:rsidRDefault="005C73EE" w:rsidP="005C73EE">
      <w:pPr>
        <w:tabs>
          <w:tab w:val="center" w:pos="5292"/>
        </w:tabs>
        <w:rPr>
          <w:lang w:val="ru-RU"/>
        </w:rPr>
        <w:sectPr w:rsidR="000F363B" w:rsidRPr="005C73E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lang w:val="ru-RU"/>
        </w:rPr>
        <w:tab/>
      </w:r>
    </w:p>
    <w:p w:rsidR="000F363B" w:rsidRPr="005C73EE" w:rsidRDefault="000F363B">
      <w:pPr>
        <w:rPr>
          <w:lang w:val="ru-RU"/>
        </w:rPr>
        <w:sectPr w:rsidR="000F363B" w:rsidRPr="005C73EE">
          <w:pgSz w:w="11900" w:h="16840"/>
          <w:pgMar w:top="284" w:right="650" w:bottom="12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363B" w:rsidRPr="00F949BF" w:rsidRDefault="000F363B">
      <w:pPr>
        <w:rPr>
          <w:lang w:val="ru-RU"/>
        </w:rPr>
        <w:sectPr w:rsidR="000F363B" w:rsidRPr="00F949B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9BF" w:rsidRPr="00F949BF" w:rsidRDefault="00F95049">
      <w:pPr>
        <w:rPr>
          <w:lang w:val="ru-RU"/>
        </w:rPr>
      </w:pPr>
      <w:r w:rsidRPr="00F95049">
        <w:rPr>
          <w:lang w:val="ru-RU"/>
        </w:rPr>
        <w:lastRenderedPageBreak/>
        <w:t>https://multiurok.ru/files/kalendarno-tematicheskoe-planirovanie-3-klass-sh-2.html</w:t>
      </w:r>
    </w:p>
    <w:sectPr w:rsidR="00F949BF" w:rsidRPr="00F949B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D325009"/>
    <w:multiLevelType w:val="hybridMultilevel"/>
    <w:tmpl w:val="70086948"/>
    <w:lvl w:ilvl="0" w:tplc="F4F62666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E4192"/>
    <w:multiLevelType w:val="hybridMultilevel"/>
    <w:tmpl w:val="5E322F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37F6F"/>
    <w:multiLevelType w:val="hybridMultilevel"/>
    <w:tmpl w:val="30662C7C"/>
    <w:lvl w:ilvl="0" w:tplc="0419000F">
      <w:start w:val="1"/>
      <w:numFmt w:val="decimal"/>
      <w:lvlText w:val="%1."/>
      <w:lvlJc w:val="left"/>
      <w:pPr>
        <w:ind w:left="329" w:hanging="360"/>
      </w:pPr>
    </w:lvl>
    <w:lvl w:ilvl="1" w:tplc="04190019" w:tentative="1">
      <w:start w:val="1"/>
      <w:numFmt w:val="lowerLetter"/>
      <w:lvlText w:val="%2."/>
      <w:lvlJc w:val="left"/>
      <w:pPr>
        <w:ind w:left="1049" w:hanging="360"/>
      </w:pPr>
    </w:lvl>
    <w:lvl w:ilvl="2" w:tplc="0419001B" w:tentative="1">
      <w:start w:val="1"/>
      <w:numFmt w:val="lowerRoman"/>
      <w:lvlText w:val="%3."/>
      <w:lvlJc w:val="right"/>
      <w:pPr>
        <w:ind w:left="1769" w:hanging="180"/>
      </w:pPr>
    </w:lvl>
    <w:lvl w:ilvl="3" w:tplc="0419000F" w:tentative="1">
      <w:start w:val="1"/>
      <w:numFmt w:val="decimal"/>
      <w:lvlText w:val="%4."/>
      <w:lvlJc w:val="left"/>
      <w:pPr>
        <w:ind w:left="2489" w:hanging="360"/>
      </w:pPr>
    </w:lvl>
    <w:lvl w:ilvl="4" w:tplc="04190019" w:tentative="1">
      <w:start w:val="1"/>
      <w:numFmt w:val="lowerLetter"/>
      <w:lvlText w:val="%5."/>
      <w:lvlJc w:val="left"/>
      <w:pPr>
        <w:ind w:left="3209" w:hanging="360"/>
      </w:pPr>
    </w:lvl>
    <w:lvl w:ilvl="5" w:tplc="0419001B" w:tentative="1">
      <w:start w:val="1"/>
      <w:numFmt w:val="lowerRoman"/>
      <w:lvlText w:val="%6."/>
      <w:lvlJc w:val="right"/>
      <w:pPr>
        <w:ind w:left="3929" w:hanging="180"/>
      </w:pPr>
    </w:lvl>
    <w:lvl w:ilvl="6" w:tplc="0419000F" w:tentative="1">
      <w:start w:val="1"/>
      <w:numFmt w:val="decimal"/>
      <w:lvlText w:val="%7."/>
      <w:lvlJc w:val="left"/>
      <w:pPr>
        <w:ind w:left="4649" w:hanging="360"/>
      </w:pPr>
    </w:lvl>
    <w:lvl w:ilvl="7" w:tplc="04190019" w:tentative="1">
      <w:start w:val="1"/>
      <w:numFmt w:val="lowerLetter"/>
      <w:lvlText w:val="%8."/>
      <w:lvlJc w:val="left"/>
      <w:pPr>
        <w:ind w:left="5369" w:hanging="360"/>
      </w:pPr>
    </w:lvl>
    <w:lvl w:ilvl="8" w:tplc="0419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12" w15:restartNumberingAfterBreak="0">
    <w:nsid w:val="34765BCC"/>
    <w:multiLevelType w:val="hybridMultilevel"/>
    <w:tmpl w:val="E0E2D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73789"/>
    <w:multiLevelType w:val="hybridMultilevel"/>
    <w:tmpl w:val="4FB2D9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2796"/>
    <w:rsid w:val="00023BF0"/>
    <w:rsid w:val="00034616"/>
    <w:rsid w:val="0006063C"/>
    <w:rsid w:val="00065C39"/>
    <w:rsid w:val="0007015E"/>
    <w:rsid w:val="00072C15"/>
    <w:rsid w:val="000732D6"/>
    <w:rsid w:val="000A0060"/>
    <w:rsid w:val="000A67E8"/>
    <w:rsid w:val="000B7E10"/>
    <w:rsid w:val="000D5E79"/>
    <w:rsid w:val="000E577C"/>
    <w:rsid w:val="000F0359"/>
    <w:rsid w:val="000F2FB5"/>
    <w:rsid w:val="000F363B"/>
    <w:rsid w:val="00110A1F"/>
    <w:rsid w:val="00127275"/>
    <w:rsid w:val="00147BFF"/>
    <w:rsid w:val="0015074B"/>
    <w:rsid w:val="00156616"/>
    <w:rsid w:val="00167D28"/>
    <w:rsid w:val="0017099D"/>
    <w:rsid w:val="00184B72"/>
    <w:rsid w:val="00187E36"/>
    <w:rsid w:val="00191D59"/>
    <w:rsid w:val="001A1E0B"/>
    <w:rsid w:val="001D16D8"/>
    <w:rsid w:val="001D36B0"/>
    <w:rsid w:val="001D373E"/>
    <w:rsid w:val="001E6D8B"/>
    <w:rsid w:val="001F0508"/>
    <w:rsid w:val="002106A1"/>
    <w:rsid w:val="002140FB"/>
    <w:rsid w:val="002171F6"/>
    <w:rsid w:val="00217E5E"/>
    <w:rsid w:val="0022162E"/>
    <w:rsid w:val="0022724B"/>
    <w:rsid w:val="00227828"/>
    <w:rsid w:val="00230D3A"/>
    <w:rsid w:val="00254055"/>
    <w:rsid w:val="002750FA"/>
    <w:rsid w:val="002808AE"/>
    <w:rsid w:val="00294728"/>
    <w:rsid w:val="0029639D"/>
    <w:rsid w:val="002A5D34"/>
    <w:rsid w:val="002B5F59"/>
    <w:rsid w:val="002C4795"/>
    <w:rsid w:val="00302C46"/>
    <w:rsid w:val="00306E80"/>
    <w:rsid w:val="00325921"/>
    <w:rsid w:val="00326F90"/>
    <w:rsid w:val="00344131"/>
    <w:rsid w:val="003568E2"/>
    <w:rsid w:val="003750F4"/>
    <w:rsid w:val="00376B75"/>
    <w:rsid w:val="00384958"/>
    <w:rsid w:val="003C24B0"/>
    <w:rsid w:val="003D18A3"/>
    <w:rsid w:val="003E6D4B"/>
    <w:rsid w:val="003E7D2C"/>
    <w:rsid w:val="003F69C8"/>
    <w:rsid w:val="00401657"/>
    <w:rsid w:val="00403822"/>
    <w:rsid w:val="00427575"/>
    <w:rsid w:val="00430955"/>
    <w:rsid w:val="00462B22"/>
    <w:rsid w:val="00466E73"/>
    <w:rsid w:val="004B5D41"/>
    <w:rsid w:val="004B61EE"/>
    <w:rsid w:val="004C4379"/>
    <w:rsid w:val="004D205D"/>
    <w:rsid w:val="004D2B43"/>
    <w:rsid w:val="004E4EAB"/>
    <w:rsid w:val="004F3476"/>
    <w:rsid w:val="00527A67"/>
    <w:rsid w:val="005417AB"/>
    <w:rsid w:val="00542C86"/>
    <w:rsid w:val="00552602"/>
    <w:rsid w:val="00554EF5"/>
    <w:rsid w:val="00570317"/>
    <w:rsid w:val="00574567"/>
    <w:rsid w:val="00594FC2"/>
    <w:rsid w:val="005A24C2"/>
    <w:rsid w:val="005A73B5"/>
    <w:rsid w:val="005C2AE3"/>
    <w:rsid w:val="005C73EE"/>
    <w:rsid w:val="005D1843"/>
    <w:rsid w:val="005D45DD"/>
    <w:rsid w:val="005D6816"/>
    <w:rsid w:val="005E1C08"/>
    <w:rsid w:val="005E39E2"/>
    <w:rsid w:val="00602704"/>
    <w:rsid w:val="00621AA5"/>
    <w:rsid w:val="0066639F"/>
    <w:rsid w:val="00667FF3"/>
    <w:rsid w:val="00672F87"/>
    <w:rsid w:val="00682B5F"/>
    <w:rsid w:val="0069204C"/>
    <w:rsid w:val="0069466D"/>
    <w:rsid w:val="006B426F"/>
    <w:rsid w:val="006B4C84"/>
    <w:rsid w:val="006D1182"/>
    <w:rsid w:val="006D26AF"/>
    <w:rsid w:val="006E1C09"/>
    <w:rsid w:val="006E6FA0"/>
    <w:rsid w:val="00711BCD"/>
    <w:rsid w:val="007240A6"/>
    <w:rsid w:val="00734F70"/>
    <w:rsid w:val="0076158B"/>
    <w:rsid w:val="00770583"/>
    <w:rsid w:val="00785701"/>
    <w:rsid w:val="007909EA"/>
    <w:rsid w:val="00791ED9"/>
    <w:rsid w:val="007C14C3"/>
    <w:rsid w:val="007C7B8B"/>
    <w:rsid w:val="007E1262"/>
    <w:rsid w:val="007F08A6"/>
    <w:rsid w:val="00812E5F"/>
    <w:rsid w:val="0082348B"/>
    <w:rsid w:val="00830C63"/>
    <w:rsid w:val="00852128"/>
    <w:rsid w:val="008613AB"/>
    <w:rsid w:val="00867993"/>
    <w:rsid w:val="00872723"/>
    <w:rsid w:val="0087479F"/>
    <w:rsid w:val="008D17CA"/>
    <w:rsid w:val="008D387C"/>
    <w:rsid w:val="00956642"/>
    <w:rsid w:val="009821AA"/>
    <w:rsid w:val="00984474"/>
    <w:rsid w:val="00991EBA"/>
    <w:rsid w:val="009C4EB4"/>
    <w:rsid w:val="009D219C"/>
    <w:rsid w:val="009E093E"/>
    <w:rsid w:val="009F5389"/>
    <w:rsid w:val="009F71C7"/>
    <w:rsid w:val="009F7EAB"/>
    <w:rsid w:val="00A066D2"/>
    <w:rsid w:val="00A10BC7"/>
    <w:rsid w:val="00A111CF"/>
    <w:rsid w:val="00A3178F"/>
    <w:rsid w:val="00A35151"/>
    <w:rsid w:val="00A37760"/>
    <w:rsid w:val="00A7144B"/>
    <w:rsid w:val="00AA1D8D"/>
    <w:rsid w:val="00AC3A76"/>
    <w:rsid w:val="00AC40DF"/>
    <w:rsid w:val="00AC52DD"/>
    <w:rsid w:val="00AE5D3F"/>
    <w:rsid w:val="00AE7B0B"/>
    <w:rsid w:val="00B21F64"/>
    <w:rsid w:val="00B326BA"/>
    <w:rsid w:val="00B42030"/>
    <w:rsid w:val="00B47730"/>
    <w:rsid w:val="00B56992"/>
    <w:rsid w:val="00B635A9"/>
    <w:rsid w:val="00B803FA"/>
    <w:rsid w:val="00BA1717"/>
    <w:rsid w:val="00BA6809"/>
    <w:rsid w:val="00BF42F7"/>
    <w:rsid w:val="00C16B65"/>
    <w:rsid w:val="00C24C64"/>
    <w:rsid w:val="00C34807"/>
    <w:rsid w:val="00C44E37"/>
    <w:rsid w:val="00C54623"/>
    <w:rsid w:val="00C55683"/>
    <w:rsid w:val="00C71771"/>
    <w:rsid w:val="00C80716"/>
    <w:rsid w:val="00C830FE"/>
    <w:rsid w:val="00CA249A"/>
    <w:rsid w:val="00CB0664"/>
    <w:rsid w:val="00CD41AE"/>
    <w:rsid w:val="00D025A0"/>
    <w:rsid w:val="00D24CC2"/>
    <w:rsid w:val="00D40BD1"/>
    <w:rsid w:val="00D43976"/>
    <w:rsid w:val="00D50001"/>
    <w:rsid w:val="00D571D2"/>
    <w:rsid w:val="00D62365"/>
    <w:rsid w:val="00D9102F"/>
    <w:rsid w:val="00DA3B5B"/>
    <w:rsid w:val="00E1641E"/>
    <w:rsid w:val="00E17FC6"/>
    <w:rsid w:val="00E312DE"/>
    <w:rsid w:val="00E3690B"/>
    <w:rsid w:val="00E45726"/>
    <w:rsid w:val="00E5634A"/>
    <w:rsid w:val="00E62391"/>
    <w:rsid w:val="00E71543"/>
    <w:rsid w:val="00E75138"/>
    <w:rsid w:val="00E82E29"/>
    <w:rsid w:val="00E86C8A"/>
    <w:rsid w:val="00EA6FCD"/>
    <w:rsid w:val="00EC101B"/>
    <w:rsid w:val="00EE7E9E"/>
    <w:rsid w:val="00F005D8"/>
    <w:rsid w:val="00F02757"/>
    <w:rsid w:val="00F32819"/>
    <w:rsid w:val="00F43798"/>
    <w:rsid w:val="00F704BC"/>
    <w:rsid w:val="00F949BF"/>
    <w:rsid w:val="00F95049"/>
    <w:rsid w:val="00F961C7"/>
    <w:rsid w:val="00FC44C3"/>
    <w:rsid w:val="00FC693F"/>
    <w:rsid w:val="00FE44CD"/>
    <w:rsid w:val="00FF214E"/>
    <w:rsid w:val="00FF3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42163B"/>
  <w15:docId w15:val="{C04DB1F3-05E1-41DC-A42B-3A069E94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F949BF"/>
    <w:rPr>
      <w:color w:val="0000FF" w:themeColor="hyperlink"/>
      <w:u w:val="single"/>
    </w:rPr>
  </w:style>
  <w:style w:type="character" w:styleId="aff9">
    <w:name w:val="annotation reference"/>
    <w:basedOn w:val="a2"/>
    <w:uiPriority w:val="99"/>
    <w:semiHidden/>
    <w:unhideWhenUsed/>
    <w:rsid w:val="000D5E79"/>
    <w:rPr>
      <w:sz w:val="16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0D5E79"/>
    <w:pPr>
      <w:spacing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2"/>
    <w:link w:val="affa"/>
    <w:uiPriority w:val="99"/>
    <w:semiHidden/>
    <w:rsid w:val="000D5E79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D5E79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D5E79"/>
    <w:rPr>
      <w:b/>
      <w:bCs/>
      <w:sz w:val="20"/>
      <w:szCs w:val="20"/>
    </w:rPr>
  </w:style>
  <w:style w:type="paragraph" w:styleId="affe">
    <w:name w:val="Balloon Text"/>
    <w:basedOn w:val="a1"/>
    <w:link w:val="afff"/>
    <w:uiPriority w:val="99"/>
    <w:semiHidden/>
    <w:unhideWhenUsed/>
    <w:rsid w:val="000D5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0D5E79"/>
    <w:rPr>
      <w:rFonts w:ascii="Segoe UI" w:hAnsi="Segoe UI" w:cs="Segoe UI"/>
      <w:sz w:val="18"/>
      <w:szCs w:val="18"/>
    </w:rPr>
  </w:style>
  <w:style w:type="paragraph" w:styleId="afff0">
    <w:name w:val="Normal (Web)"/>
    <w:basedOn w:val="a1"/>
    <w:uiPriority w:val="99"/>
    <w:semiHidden/>
    <w:unhideWhenUsed/>
    <w:rsid w:val="005A2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plickers.com/" TargetMode="External"/><Relationship Id="rId299" Type="http://schemas.openxmlformats.org/officeDocument/2006/relationships/hyperlink" Target="https://www.plickers.com/" TargetMode="External"/><Relationship Id="rId303" Type="http://schemas.openxmlformats.org/officeDocument/2006/relationships/hyperlink" Target="https://www.yaklass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www.plickers.com/" TargetMode="External"/><Relationship Id="rId159" Type="http://schemas.openxmlformats.org/officeDocument/2006/relationships/hyperlink" Target="https://www.plickers.com/" TargetMode="External"/><Relationship Id="rId170" Type="http://schemas.openxmlformats.org/officeDocument/2006/relationships/hyperlink" Target="https://www.yaklass.ru/" TargetMode="External"/><Relationship Id="rId191" Type="http://schemas.openxmlformats.org/officeDocument/2006/relationships/hyperlink" Target="https://www.yaklass.ru/" TargetMode="External"/><Relationship Id="rId205" Type="http://schemas.openxmlformats.org/officeDocument/2006/relationships/hyperlink" Target="https://www.yaklass.ru/" TargetMode="External"/><Relationship Id="rId226" Type="http://schemas.openxmlformats.org/officeDocument/2006/relationships/hyperlink" Target="https://www.yaklass.ru/" TargetMode="External"/><Relationship Id="rId247" Type="http://schemas.openxmlformats.org/officeDocument/2006/relationships/hyperlink" Target="https://www.yaklass.ru/" TargetMode="External"/><Relationship Id="rId107" Type="http://schemas.openxmlformats.org/officeDocument/2006/relationships/hyperlink" Target="https://www.yaklass.ru/" TargetMode="External"/><Relationship Id="rId268" Type="http://schemas.openxmlformats.org/officeDocument/2006/relationships/hyperlink" Target="https://www.yaklass.ru/" TargetMode="External"/><Relationship Id="rId289" Type="http://schemas.openxmlformats.org/officeDocument/2006/relationships/hyperlink" Target="https://www.yaklass.ru/" TargetMode="External"/><Relationship Id="rId11" Type="http://schemas.openxmlformats.org/officeDocument/2006/relationships/hyperlink" Target="https://learningapps.org/" TargetMode="External"/><Relationship Id="rId32" Type="http://schemas.openxmlformats.org/officeDocument/2006/relationships/hyperlink" Target="https://learningapps.org/" TargetMode="External"/><Relationship Id="rId53" Type="http://schemas.openxmlformats.org/officeDocument/2006/relationships/hyperlink" Target="https://learningapps.org/" TargetMode="External"/><Relationship Id="rId74" Type="http://schemas.openxmlformats.org/officeDocument/2006/relationships/hyperlink" Target="https://learningapps.org/" TargetMode="External"/><Relationship Id="rId128" Type="http://schemas.openxmlformats.org/officeDocument/2006/relationships/hyperlink" Target="https://www.yaklass.ru/" TargetMode="External"/><Relationship Id="rId149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learningapps.org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education.yandex.ru/" TargetMode="External"/><Relationship Id="rId43" Type="http://schemas.openxmlformats.org/officeDocument/2006/relationships/hyperlink" Target="https://education.yandex.ru/" TargetMode="External"/><Relationship Id="rId64" Type="http://schemas.openxmlformats.org/officeDocument/2006/relationships/hyperlink" Target="https://education.yandex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www.zipgrade.com/" TargetMode="External"/><Relationship Id="rId304" Type="http://schemas.openxmlformats.org/officeDocument/2006/relationships/hyperlink" Target="https://www.zipgrade.com/" TargetMode="External"/><Relationship Id="rId85" Type="http://schemas.openxmlformats.org/officeDocument/2006/relationships/hyperlink" Target="https://education.yandex.ru/" TargetMode="External"/><Relationship Id="rId150" Type="http://schemas.openxmlformats.org/officeDocument/2006/relationships/hyperlink" Target="https://www.zipgrade.com/" TargetMode="External"/><Relationship Id="rId171" Type="http://schemas.openxmlformats.org/officeDocument/2006/relationships/hyperlink" Target="https://www.zipgrade.com/" TargetMode="External"/><Relationship Id="rId192" Type="http://schemas.openxmlformats.org/officeDocument/2006/relationships/hyperlink" Target="https://www.zipgrade.com/" TargetMode="External"/><Relationship Id="rId206" Type="http://schemas.openxmlformats.org/officeDocument/2006/relationships/hyperlink" Target="https://www.zipgrade.com/" TargetMode="External"/><Relationship Id="rId227" Type="http://schemas.openxmlformats.org/officeDocument/2006/relationships/hyperlink" Target="https://www.zipgrade.com/" TargetMode="External"/><Relationship Id="rId248" Type="http://schemas.openxmlformats.org/officeDocument/2006/relationships/hyperlink" Target="https://www.zipgrade.com/" TargetMode="External"/><Relationship Id="rId269" Type="http://schemas.openxmlformats.org/officeDocument/2006/relationships/hyperlink" Target="https://www.zipgrade.com/" TargetMode="External"/><Relationship Id="rId12" Type="http://schemas.openxmlformats.org/officeDocument/2006/relationships/hyperlink" Target="https://www.plickers.com/" TargetMode="External"/><Relationship Id="rId33" Type="http://schemas.openxmlformats.org/officeDocument/2006/relationships/hyperlink" Target="https://www.plickers.com/" TargetMode="External"/><Relationship Id="rId108" Type="http://schemas.openxmlformats.org/officeDocument/2006/relationships/hyperlink" Target="https://www.zipgrade.com/" TargetMode="External"/><Relationship Id="rId129" Type="http://schemas.openxmlformats.org/officeDocument/2006/relationships/hyperlink" Target="https://www.zipgrade.com/" TargetMode="External"/><Relationship Id="rId280" Type="http://schemas.openxmlformats.org/officeDocument/2006/relationships/hyperlink" Target="https://uchi.ru/" TargetMode="External"/><Relationship Id="rId54" Type="http://schemas.openxmlformats.org/officeDocument/2006/relationships/hyperlink" Target="https://www.plickers.com/" TargetMode="External"/><Relationship Id="rId75" Type="http://schemas.openxmlformats.org/officeDocument/2006/relationships/hyperlink" Target="https://www.plickers.com/" TargetMode="External"/><Relationship Id="rId96" Type="http://schemas.openxmlformats.org/officeDocument/2006/relationships/hyperlink" Target="https://www.plickers.com/" TargetMode="External"/><Relationship Id="rId140" Type="http://schemas.openxmlformats.org/officeDocument/2006/relationships/hyperlink" Target="https://uchi.ru/" TargetMode="External"/><Relationship Id="rId161" Type="http://schemas.openxmlformats.org/officeDocument/2006/relationships/hyperlink" Target="https://uchi.ru/" TargetMode="External"/><Relationship Id="rId182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uchi.ru/" TargetMode="External"/><Relationship Id="rId259" Type="http://schemas.openxmlformats.org/officeDocument/2006/relationships/hyperlink" Target="https://uchi.ru/" TargetMode="External"/><Relationship Id="rId23" Type="http://schemas.openxmlformats.org/officeDocument/2006/relationships/hyperlink" Target="https://www.yaklass.ru/" TargetMode="External"/><Relationship Id="rId119" Type="http://schemas.openxmlformats.org/officeDocument/2006/relationships/hyperlink" Target="https://uchi.ru/" TargetMode="External"/><Relationship Id="rId270" Type="http://schemas.openxmlformats.org/officeDocument/2006/relationships/hyperlink" Target="https://learningapps.org/" TargetMode="External"/><Relationship Id="rId291" Type="http://schemas.openxmlformats.org/officeDocument/2006/relationships/hyperlink" Target="https://learningapps.org/" TargetMode="External"/><Relationship Id="rId305" Type="http://schemas.openxmlformats.org/officeDocument/2006/relationships/hyperlink" Target="https://learningapps.org/" TargetMode="External"/><Relationship Id="rId44" Type="http://schemas.openxmlformats.org/officeDocument/2006/relationships/hyperlink" Target="https://www.yaklass.ru/" TargetMode="External"/><Relationship Id="rId65" Type="http://schemas.openxmlformats.org/officeDocument/2006/relationships/hyperlink" Target="https://www.yaklass.ru/" TargetMode="External"/><Relationship Id="rId86" Type="http://schemas.openxmlformats.org/officeDocument/2006/relationships/hyperlink" Target="https://www.yaklass.ru/" TargetMode="External"/><Relationship Id="rId130" Type="http://schemas.openxmlformats.org/officeDocument/2006/relationships/hyperlink" Target="https://learningapps.org/" TargetMode="External"/><Relationship Id="rId151" Type="http://schemas.openxmlformats.org/officeDocument/2006/relationships/hyperlink" Target="https://learningapps.org/" TargetMode="External"/><Relationship Id="rId172" Type="http://schemas.openxmlformats.org/officeDocument/2006/relationships/hyperlink" Target="https://learningapps.org/" TargetMode="External"/><Relationship Id="rId193" Type="http://schemas.openxmlformats.org/officeDocument/2006/relationships/hyperlink" Target="https://learningapps.org/" TargetMode="External"/><Relationship Id="rId207" Type="http://schemas.openxmlformats.org/officeDocument/2006/relationships/hyperlink" Target="https://learningapps.org/" TargetMode="External"/><Relationship Id="rId228" Type="http://schemas.openxmlformats.org/officeDocument/2006/relationships/hyperlink" Target="https://learningapps.org/" TargetMode="External"/><Relationship Id="rId249" Type="http://schemas.openxmlformats.org/officeDocument/2006/relationships/hyperlink" Target="https://learningapps.org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learningapps.org/" TargetMode="External"/><Relationship Id="rId260" Type="http://schemas.openxmlformats.org/officeDocument/2006/relationships/hyperlink" Target="https://education.yandex.ru/" TargetMode="External"/><Relationship Id="rId281" Type="http://schemas.openxmlformats.org/officeDocument/2006/relationships/hyperlink" Target="https://education.yandex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education.yandex.ru/" TargetMode="External"/><Relationship Id="rId141" Type="http://schemas.openxmlformats.org/officeDocument/2006/relationships/hyperlink" Target="https://education.yandex.ru/" TargetMode="External"/><Relationship Id="rId7" Type="http://schemas.openxmlformats.org/officeDocument/2006/relationships/hyperlink" Target="https://uchi.ru/" TargetMode="External"/><Relationship Id="rId162" Type="http://schemas.openxmlformats.org/officeDocument/2006/relationships/hyperlink" Target="https://education.yandex.ru/" TargetMode="External"/><Relationship Id="rId183" Type="http://schemas.openxmlformats.org/officeDocument/2006/relationships/hyperlink" Target="https://education.yandex.ru/" TargetMode="External"/><Relationship Id="rId218" Type="http://schemas.openxmlformats.org/officeDocument/2006/relationships/hyperlink" Target="https://education.yandex.ru/" TargetMode="External"/><Relationship Id="rId239" Type="http://schemas.openxmlformats.org/officeDocument/2006/relationships/hyperlink" Target="https://education.yandex.ru/" TargetMode="External"/><Relationship Id="rId250" Type="http://schemas.openxmlformats.org/officeDocument/2006/relationships/hyperlink" Target="https://www.plickers.com/" TargetMode="External"/><Relationship Id="rId271" Type="http://schemas.openxmlformats.org/officeDocument/2006/relationships/hyperlink" Target="https://www.plickers.com/" TargetMode="External"/><Relationship Id="rId292" Type="http://schemas.openxmlformats.org/officeDocument/2006/relationships/hyperlink" Target="https://www.plickers.com/" TargetMode="External"/><Relationship Id="rId306" Type="http://schemas.openxmlformats.org/officeDocument/2006/relationships/hyperlink" Target="https://www.plickers.com/" TargetMode="External"/><Relationship Id="rId24" Type="http://schemas.openxmlformats.org/officeDocument/2006/relationships/hyperlink" Target="https://www.zipgrade.com/" TargetMode="External"/><Relationship Id="rId40" Type="http://schemas.openxmlformats.org/officeDocument/2006/relationships/hyperlink" Target="https://www.plickers.com/" TargetMode="External"/><Relationship Id="rId45" Type="http://schemas.openxmlformats.org/officeDocument/2006/relationships/hyperlink" Target="https://www.zipgrade.com/" TargetMode="External"/><Relationship Id="rId66" Type="http://schemas.openxmlformats.org/officeDocument/2006/relationships/hyperlink" Target="https://www.zipgrade.com/" TargetMode="External"/><Relationship Id="rId87" Type="http://schemas.openxmlformats.org/officeDocument/2006/relationships/hyperlink" Target="https://www.zipgrade.com/" TargetMode="External"/><Relationship Id="rId110" Type="http://schemas.openxmlformats.org/officeDocument/2006/relationships/hyperlink" Target="https://www.plickers.com/" TargetMode="External"/><Relationship Id="rId115" Type="http://schemas.openxmlformats.org/officeDocument/2006/relationships/hyperlink" Target="https://www.zipgrade.com/" TargetMode="External"/><Relationship Id="rId131" Type="http://schemas.openxmlformats.org/officeDocument/2006/relationships/hyperlink" Target="https://www.plickers.com/" TargetMode="External"/><Relationship Id="rId136" Type="http://schemas.openxmlformats.org/officeDocument/2006/relationships/hyperlink" Target="https://www.zipgrade.com/" TargetMode="External"/><Relationship Id="rId157" Type="http://schemas.openxmlformats.org/officeDocument/2006/relationships/hyperlink" Target="https://www.zipgrade.com/" TargetMode="External"/><Relationship Id="rId178" Type="http://schemas.openxmlformats.org/officeDocument/2006/relationships/hyperlink" Target="https://www.zipgrade.com/" TargetMode="External"/><Relationship Id="rId301" Type="http://schemas.openxmlformats.org/officeDocument/2006/relationships/hyperlink" Target="https://uchi.ru/" TargetMode="External"/><Relationship Id="rId61" Type="http://schemas.openxmlformats.org/officeDocument/2006/relationships/hyperlink" Target="https://www.plickers.com/" TargetMode="External"/><Relationship Id="rId82" Type="http://schemas.openxmlformats.org/officeDocument/2006/relationships/hyperlink" Target="https://www.plickers.com/" TargetMode="External"/><Relationship Id="rId152" Type="http://schemas.openxmlformats.org/officeDocument/2006/relationships/hyperlink" Target="https://www.plickers.com/" TargetMode="External"/><Relationship Id="rId173" Type="http://schemas.openxmlformats.org/officeDocument/2006/relationships/hyperlink" Target="https://www.plickers.com/" TargetMode="External"/><Relationship Id="rId194" Type="http://schemas.openxmlformats.org/officeDocument/2006/relationships/hyperlink" Target="https://www.plickers.com/" TargetMode="External"/><Relationship Id="rId199" Type="http://schemas.openxmlformats.org/officeDocument/2006/relationships/hyperlink" Target="https://www.zipgrade.com/" TargetMode="External"/><Relationship Id="rId203" Type="http://schemas.openxmlformats.org/officeDocument/2006/relationships/hyperlink" Target="https://uchi.ru/" TargetMode="External"/><Relationship Id="rId208" Type="http://schemas.openxmlformats.org/officeDocument/2006/relationships/hyperlink" Target="https://www.plickers.com/" TargetMode="External"/><Relationship Id="rId229" Type="http://schemas.openxmlformats.org/officeDocument/2006/relationships/hyperlink" Target="https://www.plickers.com/" TargetMode="External"/><Relationship Id="rId19" Type="http://schemas.openxmlformats.org/officeDocument/2006/relationships/hyperlink" Target="https://www.plickers.com/" TargetMode="External"/><Relationship Id="rId224" Type="http://schemas.openxmlformats.org/officeDocument/2006/relationships/hyperlink" Target="https://uchi.ru/" TargetMode="External"/><Relationship Id="rId240" Type="http://schemas.openxmlformats.org/officeDocument/2006/relationships/hyperlink" Target="https://www.yaklass.ru/" TargetMode="External"/><Relationship Id="rId245" Type="http://schemas.openxmlformats.org/officeDocument/2006/relationships/hyperlink" Target="https://uchi.ru/" TargetMode="External"/><Relationship Id="rId261" Type="http://schemas.openxmlformats.org/officeDocument/2006/relationships/hyperlink" Target="https://www.yaklass.ru/" TargetMode="External"/><Relationship Id="rId266" Type="http://schemas.openxmlformats.org/officeDocument/2006/relationships/hyperlink" Target="https://uchi.ru/" TargetMode="External"/><Relationship Id="rId287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www.yaklass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uchi.ru/" TargetMode="External"/><Relationship Id="rId282" Type="http://schemas.openxmlformats.org/officeDocument/2006/relationships/hyperlink" Target="https://www.yaklass.ru/" TargetMode="External"/><Relationship Id="rId8" Type="http://schemas.openxmlformats.org/officeDocument/2006/relationships/hyperlink" Target="https://education.yandex.ru/" TargetMode="External"/><Relationship Id="rId51" Type="http://schemas.openxmlformats.org/officeDocument/2006/relationships/hyperlink" Target="https://www.yaklass.ru/" TargetMode="External"/><Relationship Id="rId72" Type="http://schemas.openxmlformats.org/officeDocument/2006/relationships/hyperlink" Target="https://www.yaklass.ru/" TargetMode="External"/><Relationship Id="rId93" Type="http://schemas.openxmlformats.org/officeDocument/2006/relationships/hyperlink" Target="https://www.yaklass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www.yaklass.ru/" TargetMode="External"/><Relationship Id="rId142" Type="http://schemas.openxmlformats.org/officeDocument/2006/relationships/hyperlink" Target="https://www.yaklass.ru/" TargetMode="External"/><Relationship Id="rId163" Type="http://schemas.openxmlformats.org/officeDocument/2006/relationships/hyperlink" Target="https://www.yaklass.ru/" TargetMode="External"/><Relationship Id="rId184" Type="http://schemas.openxmlformats.org/officeDocument/2006/relationships/hyperlink" Target="https://www.yaklass.ru/" TargetMode="External"/><Relationship Id="rId189" Type="http://schemas.openxmlformats.org/officeDocument/2006/relationships/hyperlink" Target="https://uchi.ru/" TargetMode="External"/><Relationship Id="rId219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learningapps.org/" TargetMode="External"/><Relationship Id="rId230" Type="http://schemas.openxmlformats.org/officeDocument/2006/relationships/hyperlink" Target="https://resh.edu.ru/" TargetMode="External"/><Relationship Id="rId235" Type="http://schemas.openxmlformats.org/officeDocument/2006/relationships/hyperlink" Target="https://learningapps.org/" TargetMode="External"/><Relationship Id="rId251" Type="http://schemas.openxmlformats.org/officeDocument/2006/relationships/hyperlink" Target="https://resh.edu.ru/" TargetMode="External"/><Relationship Id="rId256" Type="http://schemas.openxmlformats.org/officeDocument/2006/relationships/hyperlink" Target="https://learningapps.org/" TargetMode="External"/><Relationship Id="rId277" Type="http://schemas.openxmlformats.org/officeDocument/2006/relationships/hyperlink" Target="https://learningapps.org/" TargetMode="External"/><Relationship Id="rId298" Type="http://schemas.openxmlformats.org/officeDocument/2006/relationships/hyperlink" Target="https://learningapps.org/" TargetMode="External"/><Relationship Id="rId25" Type="http://schemas.openxmlformats.org/officeDocument/2006/relationships/hyperlink" Target="https://learningapps.org/" TargetMode="External"/><Relationship Id="rId46" Type="http://schemas.openxmlformats.org/officeDocument/2006/relationships/hyperlink" Target="https://learningapps.org/" TargetMode="External"/><Relationship Id="rId67" Type="http://schemas.openxmlformats.org/officeDocument/2006/relationships/hyperlink" Target="https://learningapps.org/" TargetMode="External"/><Relationship Id="rId116" Type="http://schemas.openxmlformats.org/officeDocument/2006/relationships/hyperlink" Target="https://learningapps.org/" TargetMode="External"/><Relationship Id="rId137" Type="http://schemas.openxmlformats.org/officeDocument/2006/relationships/hyperlink" Target="https://learningapps.org/" TargetMode="External"/><Relationship Id="rId158" Type="http://schemas.openxmlformats.org/officeDocument/2006/relationships/hyperlink" Target="https://learningapps.org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2" Type="http://schemas.openxmlformats.org/officeDocument/2006/relationships/hyperlink" Target="https://education.yandex.ru/" TargetMode="External"/><Relationship Id="rId307" Type="http://schemas.openxmlformats.org/officeDocument/2006/relationships/fontTable" Target="fontTable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learningapps.org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learningapps.org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education.yandex.ru/" TargetMode="External"/><Relationship Id="rId204" Type="http://schemas.openxmlformats.org/officeDocument/2006/relationships/hyperlink" Target="https://education.yandex.ru/" TargetMode="External"/><Relationship Id="rId220" Type="http://schemas.openxmlformats.org/officeDocument/2006/relationships/hyperlink" Target="https://www.zipgrade.com/" TargetMode="External"/><Relationship Id="rId225" Type="http://schemas.openxmlformats.org/officeDocument/2006/relationships/hyperlink" Target="https://education.yandex.ru/" TargetMode="External"/><Relationship Id="rId241" Type="http://schemas.openxmlformats.org/officeDocument/2006/relationships/hyperlink" Target="https://www.zipgrade.com/" TargetMode="External"/><Relationship Id="rId246" Type="http://schemas.openxmlformats.org/officeDocument/2006/relationships/hyperlink" Target="https://education.yandex.ru/" TargetMode="External"/><Relationship Id="rId267" Type="http://schemas.openxmlformats.org/officeDocument/2006/relationships/hyperlink" Target="https://education.yandex.ru/" TargetMode="External"/><Relationship Id="rId288" Type="http://schemas.openxmlformats.org/officeDocument/2006/relationships/hyperlink" Target="https://education.yandex.ru/" TargetMode="External"/><Relationship Id="rId15" Type="http://schemas.openxmlformats.org/officeDocument/2006/relationships/hyperlink" Target="https://education.yandex.ru/" TargetMode="External"/><Relationship Id="rId36" Type="http://schemas.openxmlformats.org/officeDocument/2006/relationships/hyperlink" Target="https://education.yandex.ru/" TargetMode="External"/><Relationship Id="rId57" Type="http://schemas.openxmlformats.org/officeDocument/2006/relationships/hyperlink" Target="https://education.yandex.ru/" TargetMode="External"/><Relationship Id="rId106" Type="http://schemas.openxmlformats.org/officeDocument/2006/relationships/hyperlink" Target="https://education.yandex.ru/" TargetMode="External"/><Relationship Id="rId127" Type="http://schemas.openxmlformats.org/officeDocument/2006/relationships/hyperlink" Target="https://education.yandex.ru/" TargetMode="External"/><Relationship Id="rId262" Type="http://schemas.openxmlformats.org/officeDocument/2006/relationships/hyperlink" Target="https://www.zipgrade.com/" TargetMode="External"/><Relationship Id="rId283" Type="http://schemas.openxmlformats.org/officeDocument/2006/relationships/hyperlink" Target="https://www.zipgrade.com/" TargetMode="External"/><Relationship Id="rId10" Type="http://schemas.openxmlformats.org/officeDocument/2006/relationships/hyperlink" Target="https://www.zipgrade.com/" TargetMode="External"/><Relationship Id="rId31" Type="http://schemas.openxmlformats.org/officeDocument/2006/relationships/hyperlink" Target="https://www.zipgrade.com/" TargetMode="External"/><Relationship Id="rId52" Type="http://schemas.openxmlformats.org/officeDocument/2006/relationships/hyperlink" Target="https://www.zipgrade.com/" TargetMode="External"/><Relationship Id="rId73" Type="http://schemas.openxmlformats.org/officeDocument/2006/relationships/hyperlink" Target="https://www.zipgrade.com/" TargetMode="External"/><Relationship Id="rId78" Type="http://schemas.openxmlformats.org/officeDocument/2006/relationships/hyperlink" Target="https://education.yandex.ru/" TargetMode="External"/><Relationship Id="rId94" Type="http://schemas.openxmlformats.org/officeDocument/2006/relationships/hyperlink" Target="https://www.zipgrade.com/" TargetMode="External"/><Relationship Id="rId99" Type="http://schemas.openxmlformats.org/officeDocument/2006/relationships/hyperlink" Target="https://education.yandex.ru/" TargetMode="External"/><Relationship Id="rId101" Type="http://schemas.openxmlformats.org/officeDocument/2006/relationships/hyperlink" Target="https://www.zipgrade.com/" TargetMode="External"/><Relationship Id="rId122" Type="http://schemas.openxmlformats.org/officeDocument/2006/relationships/hyperlink" Target="https://www.zipgrade.com/" TargetMode="External"/><Relationship Id="rId143" Type="http://schemas.openxmlformats.org/officeDocument/2006/relationships/hyperlink" Target="https://www.zipgrade.com/" TargetMode="External"/><Relationship Id="rId148" Type="http://schemas.openxmlformats.org/officeDocument/2006/relationships/hyperlink" Target="https://education.yandex.ru/" TargetMode="External"/><Relationship Id="rId164" Type="http://schemas.openxmlformats.org/officeDocument/2006/relationships/hyperlink" Target="https://www.zipgrade.com/" TargetMode="External"/><Relationship Id="rId169" Type="http://schemas.openxmlformats.org/officeDocument/2006/relationships/hyperlink" Target="https://education.yandex.ru/" TargetMode="External"/><Relationship Id="rId185" Type="http://schemas.openxmlformats.org/officeDocument/2006/relationships/hyperlink" Target="https://www.zipgrad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" TargetMode="External"/><Relationship Id="rId180" Type="http://schemas.openxmlformats.org/officeDocument/2006/relationships/hyperlink" Target="https://www.plickers.com/" TargetMode="External"/><Relationship Id="rId210" Type="http://schemas.openxmlformats.org/officeDocument/2006/relationships/hyperlink" Target="https://uchi.ru/" TargetMode="External"/><Relationship Id="rId215" Type="http://schemas.openxmlformats.org/officeDocument/2006/relationships/hyperlink" Target="https://www.plickers.com/" TargetMode="External"/><Relationship Id="rId236" Type="http://schemas.openxmlformats.org/officeDocument/2006/relationships/hyperlink" Target="https://www.plickers.com/" TargetMode="External"/><Relationship Id="rId257" Type="http://schemas.openxmlformats.org/officeDocument/2006/relationships/hyperlink" Target="https://www.plickers.com/" TargetMode="External"/><Relationship Id="rId278" Type="http://schemas.openxmlformats.org/officeDocument/2006/relationships/hyperlink" Target="https://www.plickers.com/" TargetMode="External"/><Relationship Id="rId26" Type="http://schemas.openxmlformats.org/officeDocument/2006/relationships/hyperlink" Target="https://www.plickers.com/" TargetMode="External"/><Relationship Id="rId231" Type="http://schemas.openxmlformats.org/officeDocument/2006/relationships/hyperlink" Target="https://uchi.ru/" TargetMode="External"/><Relationship Id="rId252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294" Type="http://schemas.openxmlformats.org/officeDocument/2006/relationships/hyperlink" Target="https://uchi.ru/" TargetMode="External"/><Relationship Id="rId308" Type="http://schemas.openxmlformats.org/officeDocument/2006/relationships/theme" Target="theme/theme1.xml"/><Relationship Id="rId47" Type="http://schemas.openxmlformats.org/officeDocument/2006/relationships/hyperlink" Target="https://www.plickers.com/" TargetMode="External"/><Relationship Id="rId68" Type="http://schemas.openxmlformats.org/officeDocument/2006/relationships/hyperlink" Target="https://www.plickers.com/" TargetMode="External"/><Relationship Id="rId89" Type="http://schemas.openxmlformats.org/officeDocument/2006/relationships/hyperlink" Target="https://www.plickers.com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s://learningapps.org/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learningapps.org/" TargetMode="External"/><Relationship Id="rId242" Type="http://schemas.openxmlformats.org/officeDocument/2006/relationships/hyperlink" Target="https://learningapps.org/" TargetMode="External"/><Relationship Id="rId263" Type="http://schemas.openxmlformats.org/officeDocument/2006/relationships/hyperlink" Target="https://learningapps.org/" TargetMode="External"/><Relationship Id="rId284" Type="http://schemas.openxmlformats.org/officeDocument/2006/relationships/hyperlink" Target="https://learningapps.org/" TargetMode="External"/><Relationship Id="rId37" Type="http://schemas.openxmlformats.org/officeDocument/2006/relationships/hyperlink" Target="https://www.yaklass.ru/" TargetMode="External"/><Relationship Id="rId58" Type="http://schemas.openxmlformats.org/officeDocument/2006/relationships/hyperlink" Target="https://www.yaklass.ru/" TargetMode="External"/><Relationship Id="rId79" Type="http://schemas.openxmlformats.org/officeDocument/2006/relationships/hyperlink" Target="https://www.yaklass.ru/" TargetMode="External"/><Relationship Id="rId102" Type="http://schemas.openxmlformats.org/officeDocument/2006/relationships/hyperlink" Target="https://learningapps.org/" TargetMode="External"/><Relationship Id="rId123" Type="http://schemas.openxmlformats.org/officeDocument/2006/relationships/hyperlink" Target="https://learningapps.org/" TargetMode="External"/><Relationship Id="rId144" Type="http://schemas.openxmlformats.org/officeDocument/2006/relationships/hyperlink" Target="https://learningapps.org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learningapps.org/" TargetMode="External"/><Relationship Id="rId186" Type="http://schemas.openxmlformats.org/officeDocument/2006/relationships/hyperlink" Target="https://learningapps.org/" TargetMode="External"/><Relationship Id="rId211" Type="http://schemas.openxmlformats.org/officeDocument/2006/relationships/hyperlink" Target="https://education.yandex.ru/" TargetMode="External"/><Relationship Id="rId232" Type="http://schemas.openxmlformats.org/officeDocument/2006/relationships/hyperlink" Target="https://education.yandex.ru/" TargetMode="External"/><Relationship Id="rId253" Type="http://schemas.openxmlformats.org/officeDocument/2006/relationships/hyperlink" Target="https://education.yandex.ru/" TargetMode="External"/><Relationship Id="rId274" Type="http://schemas.openxmlformats.org/officeDocument/2006/relationships/hyperlink" Target="https://education.yandex.ru/" TargetMode="External"/><Relationship Id="rId295" Type="http://schemas.openxmlformats.org/officeDocument/2006/relationships/hyperlink" Target="https://education.yandex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education.yandex.ru/" TargetMode="External"/><Relationship Id="rId134" Type="http://schemas.openxmlformats.org/officeDocument/2006/relationships/hyperlink" Target="https://education.yandex.ru/" TargetMode="External"/><Relationship Id="rId80" Type="http://schemas.openxmlformats.org/officeDocument/2006/relationships/hyperlink" Target="https://www.zipgrade.com/" TargetMode="External"/><Relationship Id="rId155" Type="http://schemas.openxmlformats.org/officeDocument/2006/relationships/hyperlink" Target="https://education.yandex.ru/" TargetMode="External"/><Relationship Id="rId176" Type="http://schemas.openxmlformats.org/officeDocument/2006/relationships/hyperlink" Target="https://education.yandex.ru/" TargetMode="External"/><Relationship Id="rId197" Type="http://schemas.openxmlformats.org/officeDocument/2006/relationships/hyperlink" Target="https://education.yandex.ru/" TargetMode="External"/><Relationship Id="rId201" Type="http://schemas.openxmlformats.org/officeDocument/2006/relationships/hyperlink" Target="https://www.plickers.com/" TargetMode="External"/><Relationship Id="rId222" Type="http://schemas.openxmlformats.org/officeDocument/2006/relationships/hyperlink" Target="https://www.plickers.com/" TargetMode="External"/><Relationship Id="rId243" Type="http://schemas.openxmlformats.org/officeDocument/2006/relationships/hyperlink" Target="https://www.plickers.com/" TargetMode="External"/><Relationship Id="rId264" Type="http://schemas.openxmlformats.org/officeDocument/2006/relationships/hyperlink" Target="https://www.plickers.com/" TargetMode="External"/><Relationship Id="rId285" Type="http://schemas.openxmlformats.org/officeDocument/2006/relationships/hyperlink" Target="https://www.plickers.com/" TargetMode="External"/><Relationship Id="rId17" Type="http://schemas.openxmlformats.org/officeDocument/2006/relationships/hyperlink" Target="https://www.zipgrade.com/" TargetMode="External"/><Relationship Id="rId38" Type="http://schemas.openxmlformats.org/officeDocument/2006/relationships/hyperlink" Target="https://www.zipgrade.com/" TargetMode="External"/><Relationship Id="rId59" Type="http://schemas.openxmlformats.org/officeDocument/2006/relationships/hyperlink" Target="https://www.zipgrade.com/" TargetMode="External"/><Relationship Id="rId103" Type="http://schemas.openxmlformats.org/officeDocument/2006/relationships/hyperlink" Target="https://www.plickers.com/" TargetMode="External"/><Relationship Id="rId124" Type="http://schemas.openxmlformats.org/officeDocument/2006/relationships/hyperlink" Target="https://www.plickers.com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www.plickers.com/" TargetMode="External"/><Relationship Id="rId166" Type="http://schemas.openxmlformats.org/officeDocument/2006/relationships/hyperlink" Target="https://www.plickers.com/" TargetMode="External"/><Relationship Id="rId187" Type="http://schemas.openxmlformats.org/officeDocument/2006/relationships/hyperlink" Target="https://www.plickers.com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yaklass.ru/" TargetMode="External"/><Relationship Id="rId233" Type="http://schemas.openxmlformats.org/officeDocument/2006/relationships/hyperlink" Target="https://www.yaklass.ru/" TargetMode="External"/><Relationship Id="rId254" Type="http://schemas.openxmlformats.org/officeDocument/2006/relationships/hyperlink" Target="https://www.yaklass.ru/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www.yaklass.ru/" TargetMode="External"/><Relationship Id="rId275" Type="http://schemas.openxmlformats.org/officeDocument/2006/relationships/hyperlink" Target="https://www.yaklass.ru/" TargetMode="External"/><Relationship Id="rId296" Type="http://schemas.openxmlformats.org/officeDocument/2006/relationships/hyperlink" Target="https://www.yaklass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learningapps.org/" TargetMode="External"/><Relationship Id="rId81" Type="http://schemas.openxmlformats.org/officeDocument/2006/relationships/hyperlink" Target="https://learningapps.org/" TargetMode="External"/><Relationship Id="rId135" Type="http://schemas.openxmlformats.org/officeDocument/2006/relationships/hyperlink" Target="https://www.yaklass.ru/" TargetMode="External"/><Relationship Id="rId156" Type="http://schemas.openxmlformats.org/officeDocument/2006/relationships/hyperlink" Target="https://www.yaklass.ru/" TargetMode="External"/><Relationship Id="rId177" Type="http://schemas.openxmlformats.org/officeDocument/2006/relationships/hyperlink" Target="https://www.yaklass.ru/" TargetMode="External"/><Relationship Id="rId198" Type="http://schemas.openxmlformats.org/officeDocument/2006/relationships/hyperlink" Target="https://www.yaklass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learningapps.org/" TargetMode="External"/><Relationship Id="rId39" Type="http://schemas.openxmlformats.org/officeDocument/2006/relationships/hyperlink" Target="https://learningapps.org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education.yandex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education.yandex.ru/" TargetMode="External"/><Relationship Id="rId92" Type="http://schemas.openxmlformats.org/officeDocument/2006/relationships/hyperlink" Target="https://education.yandex.ru/" TargetMode="External"/><Relationship Id="rId213" Type="http://schemas.openxmlformats.org/officeDocument/2006/relationships/hyperlink" Target="https://www.zipgrade.com/" TargetMode="External"/><Relationship Id="rId234" Type="http://schemas.openxmlformats.org/officeDocument/2006/relationships/hyperlink" Target="https://www.zipgrade.com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education.yandex.ru/" TargetMode="External"/><Relationship Id="rId255" Type="http://schemas.openxmlformats.org/officeDocument/2006/relationships/hyperlink" Target="https://www.zipgrade.com/" TargetMode="External"/><Relationship Id="rId276" Type="http://schemas.openxmlformats.org/officeDocument/2006/relationships/hyperlink" Target="https://www.zipgrade.com/" TargetMode="External"/><Relationship Id="rId297" Type="http://schemas.openxmlformats.org/officeDocument/2006/relationships/hyperlink" Target="https://www.zipgrad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A6C703-0487-41E6-AD46-A0CC9A73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5429</TotalTime>
  <Pages>50</Pages>
  <Words>13899</Words>
  <Characters>79227</Characters>
  <Application>Microsoft Office Word</Application>
  <DocSecurity>0</DocSecurity>
  <Lines>660</Lines>
  <Paragraphs>185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92941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Бетти-Мохк - школа</cp:lastModifiedBy>
  <cp:revision>47</cp:revision>
  <cp:lastPrinted>2022-09-14T04:05:00Z</cp:lastPrinted>
  <dcterms:created xsi:type="dcterms:W3CDTF">2013-12-23T23:15:00Z</dcterms:created>
  <dcterms:modified xsi:type="dcterms:W3CDTF">2023-08-22T14:55:00Z</dcterms:modified>
  <cp:category/>
</cp:coreProperties>
</file>